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ac1589" w14:textId="dac1589">
      <w:pPr>
        <w:pStyle w:val="TitleStyle"/>
        <w15:collapsed w:val="false"/>
      </w:pPr>
      <w:r>
        <w:t>Wypoczynek dzieci i młodzieży.</w:t>
      </w:r>
    </w:p>
    <w:p>
      <w:pPr>
        <w:pStyle w:val="NormalStyle"/>
      </w:pPr>
      <w:r>
        <w:t>Dz.U.2016.452 z dnia 2016.04.05</w:t>
      </w:r>
    </w:p>
    <w:p>
      <w:pPr>
        <w:pStyle w:val="NormalStyle"/>
      </w:pPr>
      <w:r>
        <w:t>Status: Akt obowiązujący </w:t>
      </w:r>
    </w:p>
    <w:p>
      <w:pPr>
        <w:pStyle w:val="NormalStyle"/>
      </w:pPr>
      <w:r>
        <w:t>Wersja od: 5 kwietnia 2016 r. </w:t>
      </w:r>
    </w:p>
    <w:p>
      <w:pPr>
        <w:spacing w:after="0"/>
        <w:ind w:left="0"/>
        <w:jc w:val="left"/>
        <w:textAlignment w:val="auto"/>
      </w:pPr>
      <w:r>
        <w:br/>
      </w:r>
    </w:p>
    <w:p>
      <w:pPr>
        <w:spacing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Wejście w życie:</w:t>
      </w:r>
    </w:p>
    <w:p>
      <w:pPr>
        <w:spacing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6 kwietnia 2016 r.</w:t>
      </w:r>
    </w:p>
    <w:p>
      <w:pPr>
        <w:spacing w:after="0"/>
        <w:ind w:left="0"/>
        <w:jc w:val="left"/>
        <w:textAlignment w:val="auto"/>
      </w:pPr>
      <w:r>
        <w:br/>
      </w:r>
    </w:p>
    <w:p>
      <w:pPr>
        <w:spacing w:before="146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ROZPORZĄDZENIE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MINISTRA EDUKACJI NARODOWEJ </w:t>
      </w:r>
      <w:r>
        <w:rPr>
          <w:rFonts w:ascii="Times New Roman"/>
          <w:b/>
          <w:i w:val="false"/>
          <w:color w:val="000000"/>
          <w:sz w:val="28"/>
          <w:vertAlign w:val="superscript"/>
          <w:lang w:val="pl-Pl"/>
        </w:rPr>
        <w:t>1</w:t>
      </w:r>
      <w:r>
        <w:rPr>
          <w:rFonts w:ascii="Times New Roman"/>
          <w:b/>
          <w:i w:val="false"/>
          <w:color w:val="000000"/>
          <w:sz w:val="28"/>
          <w:lang w:val="pl-Pl"/>
        </w:rPr>
        <w:t xml:space="preserve"> 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 dnia 30 marca 2016 r.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 sprawie wypoczynku dzieci i młodzieży</w:t>
      </w:r>
    </w:p>
    <w:p>
      <w:pPr>
        <w:spacing w:before="320" w:after="320"/>
        <w:ind w:left="0"/>
        <w:jc w:val="center"/>
      </w:pPr>
      <w:r>
        <w:rPr>
          <w:sz w:val="28"/>
          <w:lang w:val="pl-Pl"/>
        </w:rPr>
        <w:t>(Dz. U. z 2016 r. poz. 452.)</w:t>
      </w:r>
    </w:p>
    <w:p>
      <w:pPr>
        <w:spacing w:before="80" w:after="24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Na podstawie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92t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7 września 1991 r. o systemie oświaty (Dz. U. z 2015 r. poz. 2156 oraz z 2016 r. poz. 35, 64 i 195) zarządza się, co następuje: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Rozporządzenie określa: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termin złożenia zgłoszenia wypoczynku,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92d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7 września 1991 r. o systemie oświaty, zwanej dalej "ustawą", jego formę, dokumenty dołączane do zgłoszenia oraz wzór tego zgłoszenia;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termin przekazania karty wypoczynku, o której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92e ust.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ustawy, oraz wzór tej karty;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liczbę uczestników wypoczynku w grupie pozostających pod opieką jednego wychowawcy;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obowiązki kierownika wypoczynku i wychowawcy wypoczynku, w tym obowiązek prowadzenia przez wychowawcę dziennika zajęć realizowanych podczas wypoczynku oraz wzór tego dziennika;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obowiązki kierownika wypoczynku i wychowawcy wypoczynku organizowanego przez szkołę i placówkę,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92e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program kursów na kierownika wypoczynku albo wychowawcę wypoczynku, w tym formę i wymiar zajęć;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wzór karty kwalifikacyjnej, o której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92k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8)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zaświadczenia o ukończeniu kursu na kierownika wypoczynku albo wychowawcę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9)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dokumenty potwierdzające posiadane przygotowanie zapewniające realizację programu kursu przez kadrę prowadzącą wykłady lub zajęcia praktyczne określone w programie kursu.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2.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Organizator wypoczynku zgłasza kuratorowi oświaty zamiar zorganizowania wypoczynku: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wypoczynku organizowanego w okresie ferii letnich oraz wiosennej przerwy świątecznej - od dnia 1 marca w roku szkolnym, w którym organizowany jest wypoczynek, jednak nie później niż na 21 dni przed terminem rozpoczęcia wypoczynku, a w przypadku organizowania półkolonii lub wypoczynku za granicą - nie później niż na 14 dni przed terminem rozpoczęcia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wypoczynku organizowanego w okresie ferii zimowych oraz zimowej przerwy świątecznej - od dnia 1 października w roku szkolnym, w którym organizowany jest wypoczynek, jednak nie później niż na 21 dni przed terminem rozpoczęcia wypoczynku, a w przypadku organizowania półkolonii lub wypoczynku za granicą - nie później niż na 14 dni przed terminem rozpoczęcia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przypadkach uzasadnionych względami społecznymi organizator wypoczynku może zgłosić kuratorowi oświaty zamiar zorganizowania wypoczynku po upływie terminu, o którym mowa w ust. 1, nie później jednak niż na 7 dni przed terminem rozpoczęcia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Organizator wypoczynku zgłasza kuratorowi oświaty zamiar zorganizowania wypoczynku w postaci: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papierowej będącej wydrukiem wypełnionego formularza elektronicznego zamieszczonego w bazie wypoczynku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formularza elektronicznego zamieszczonego w bazie wypoczynku, uwierzytelnionego przy użyciu mechanizmów określonych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20a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albo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17 lutego 2005 r. o informatyzacji działalności podmiotów realizujących zadania publiczne (Dz. U. z 2014 r. poz. 1114 oraz z 2016 r. poz. 352).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złożenia zgłoszenia wypoczynku w postaci papierowej organizator wypoczynku również wysyła wypełniony formularz elektroniczny za pośrednictwem bazy wypoczynku. Formularz elektroniczny nie wymaga uwierzytelnienia.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 zgłoszenia wypoczynku organizowanego w kraju organizator wypoczynku dołącza: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w przypadku organizowania wypoczynku w obiekcie hotelarskim lub innym obiekcie, w którym są świadczone usługi hotelarskie,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35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29 sierpnia 1997 r. o usługach turystycznych (Dz. U. z 2016 r. poz. 187) - kopię opinii właściwego miejscowo komendanta powiatowego (miejskiego) Państwowej Straży Pożarnej, potwierdzającej spełnianie przez obiekt lub teren wymagań ochrony przeciwpożarowej;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organizowania wypoczynku w obiekcie używanym okazjonalnie do wypoczynku, z wyłączeniem wypoczynku organizowanego w szkołach i placówkach:</w:t>
      </w:r>
    </w:p>
    <w:p>
      <w:pPr>
        <w:spacing w:after="0"/>
        <w:ind w:left="746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a)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szkic poszczególnych pomieszczeń obiektu, z określeniem ich funkcji, w szczególności pomieszczenia do spania, stołówki, pomieszczeń do zajęć wychowawczo-rekreacyjnych i sanitariatów,</w:t>
      </w:r>
    </w:p>
    <w:p>
      <w:pPr>
        <w:spacing w:after="0"/>
        <w:ind w:left="746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b)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kopię opinii właściwego miejscowo komendanta powiatowego (miejskiego) Państwowej Straży Pożarnej, potwierdzającej spełnianie przez obiekt lub teren wymagań ochrony przeciwpożarowej;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organizowania wypoczynku bez stałej infrastruktury komunalnej, w szczególności wypoczynku organizowanego w formie biwaku:</w:t>
      </w:r>
    </w:p>
    <w:p>
      <w:pPr>
        <w:spacing w:after="0"/>
        <w:ind w:left="746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a)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szkic sposobu zagospodarowania terenu przeznaczonego na wypoczynek, w szczególności rozmieszczenia poszczególnych części: mieszkalnej, żywieniowej, zespołu służby zdrowia i sanitariatów,</w:t>
      </w:r>
    </w:p>
    <w:p>
      <w:pPr>
        <w:spacing w:after="0"/>
        <w:ind w:left="746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b)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kopię opinii właściwego miejscowo komendanta powiatowego (miejskiego) Państwowej Straży Pożarnej potwierdzającej spełnianie przez teren wymagań ochrony przeciwpożarowej;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organizowania wypoczynku o charakterze wędrownym - mapę trasy ze wskazaniem terminu i miejsca noclegu.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 zgłoszenia wypoczynku organizowanego za granicą organizator wypoczynku dołącza: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organizowania wypoczynku w obiekcie używanym okazjonalnie oraz bez stałej infrastruktury komunalnej - szkic poszczególnych pomieszczeń obiektu, z określeniem ich funkcji, w szczególności pomieszczenia do spania, stołówki, pomieszczeń do zajęć wychowawczo-rekreacyjnych i sanitariatów;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organizowania wypoczynku o charakterze wędrownym - mapę trasy ze wskazaniem terminu i miejsca noclegu;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oświadczenie o zawarciu umowy ubezpieczenia od następstw nieszczęśliwych wypadków i kosztów leczenia za granicą na rzecz uczestników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zgłoszenia wypoczynku określa załącznik nr 1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8.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zgłoszenia wypoczynku w przypadku organizowania półkolonii określa załącznik nr 2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9.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zgłoszenia wypoczynku w przypadku organizowania wypoczynku za granicą określa załącznik nr 3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3.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Dyrektor szkoły lub placówki zawiadamia organ prowadzący oraz organ sprawujący nadzór pedagogiczny o zamiarze zorganizowania wypoczynku,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92e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ustawy, przekazując kartę wypoczynku nie później niż na 3 dni przed terminem rozpoczęcia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karty wypoczynku, o której mowa w ust. 1, określa załącznik nr 4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4.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Liczba uczestników wypoczynku pozostających pod opieką jednego wychowawcy wypoczynku nie może przekraczać 20 osób.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grupy z dziećmi do 10 roku życia oraz grupy mieszanej, w której są dzieci do 10 roku życia, liczba uczestników wypoczynku pozostających pod opieką jednego wychowawcy wypoczynku nie może przekraczać 15 osób.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Dopuszcza się udział nie więcej niż 2 uczestników niepełnosprawnych lub przewlekle chorych w grupie pozostającej pod opieką jednego wychowawcy wypoczynku, o której mowa w ust. 1 i 2. W przypadku wypoczynku organizowanego wyłącznie dla dzieci niepełnosprawnych lub przewlekle chorych liczba uczestników wypoczynku w grupie pozostającej pod opieką jednego wychowawcy wypoczynku powinna być zgodna z liczbą dzieci w oddziale przedszkola specjalnego, oddziale specjalnym w przedszkolu ogólnodostępnym, oddziale szkoły specjalnej oraz oddziale specjalnym odpowiednio w szkole podstawowej ogólnodostępnej, gimnazjum ogólnodostępnym lub szkole ponadgimnazjalnej ogólnodostępnej, właściwej dla wieku tych uczestników, określonej w przepisach wydanych na podstawie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60 ust.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5.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 obowiązków kierownika wypoczynku należy: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kierowanie wypoczynkiem;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opracowywanie planu pracy oraz rozkładu dnia podczas wypoczynku i kontrola ich realizacji;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ustalenie i przydzielenie szczegółowego zakresu czynności wychowawcom wypoczynku, trenerom i instruktorom sportu, rekreacji, animacji kulturalno-oświatowej, lektorom języka i innym osobom prowadzącym zajęcia podczas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kontrola wykonywania obowiązków przez osoby wymienione w pkt 3;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zapewnienie uczestnikom wypoczynku właściwej opieki od momentu przejęcia ich od rodziców do czasu ponownego przekazania rodzicom; w przypadku pełnoletnich uczestników wypoczynku - z miejsca i do miejsca zbiórek wyznaczonych przez organizatora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nadzór i przestrzeganie bezpiecznych i higienicznych warunków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zapewnienie uczestnikom wypoczynku korzystania wyłącznie z wyznaczonych obszarów wodnych, o których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18 sierpnia 2011 r. o bezpieczeństwie osób przebywających na obszarach wodnych (Dz. U. poz. 1240 oraz z 2015 r. poz. 779, 1642 i 1830), w obecności ratownika wodnego i wychowawcy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8)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zapewnienie zróżnicowanej diety uczestnikom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9)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przekazanie organizatorowi wypoczynku niezwłocznie po zakończeniu wypoczynku dziennika zajęć i kart kwalifikacyjnych;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10)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udostępnienie na wniosek rodziców albo pełnoletniego uczestnika wypoczynku kopii karty kwalifikacyjnej uczestnika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nadzór nad realizacją programu;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podział uczestników wypoczynku na grupy.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 obowiązków wychowawcy wypoczynku należy: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zapoznanie się z kartami kwalifikacyjnymi uczestników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poinformowanie kierownika wypoczynku o specjalnych potrzebach uczestników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prowadzenie dziennika zajęć realizowanych podczas wypoczynku, którego wzór określa załącznik nr 5 do rozporządzenia;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opracowywanie planu pracy uczestników wypoczynku zorganizowanych w grupę;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organizowanie zajęć zgodnie z rozkładem dnia;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realizacja programu;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sprawowanie opieki nad uczestnikami wypoczynku zorganizowanymi w grupę w zakresie higieny, zdrowia, wyżywienia oraz innych czynności opiekuńczych;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8)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zapewnienie bezpieczeństwa uczestnikom wypoczynku zorganizowanym w grupę;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9)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zapewnienie uczestnikom wypoczynku, we współpracy z ratownikiem wodnym, opieki w czasie korzystania z wyznaczonych obszarów wodnych, o których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18 sierpnia 2011 r. o bezpieczeństwie osób przebywających na obszarach wodnych;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10)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prowadzenie innych zajęć zleconych przez kierownika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Obowiązków kierownika wypoczynku nie łączy się z obowiązkami wychowawcy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6.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Kierownik wypoczynku,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92e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opracowuje program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opracowuje regulamin wypoczynku i zapoznaje z nim wszystkich uczestników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zapewnia warunki do pełnej realizacji programu i regulaminu wypoczynku oraz sprawuje nadzór w tym zakresie;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zapoznaje uczestników wypoczynku z zasadami bezpieczeństwa oraz zapewnia warunki do ich przestrzegania, w tym zapewnia uczestnikom wypoczynku korzystanie wyłącznie z wyznaczonych obszarów wodnych;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określa zadania wychowawcy wypoczynku w zakresie realizacji programu, zapewnienia opieki i bezpieczeństwa uczestnikom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nadzoruje zaopatrzenie uczestników wypoczynku w sprawny sprzęt i ekwipunek oraz apteczkę pierwszej pomocy;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organizuje transport, wyżywienie i noclegi dla uczestników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8)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dokonuje podziału zadań wśród uczestników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9)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dysponuje środkami finansowymi przekazanymi na organizację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10)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dokonuje podsumowania i oceny wypoczynku po jego zakończeniu;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rozlicza środki finansowe przeznaczone na organizację wypoczynku.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Wychowawca wypoczynku, o którym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92e ust. 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sprawuje opiekę nad uczestnikami grupy w zakresie higieny, zdrowia, wyżywienia oraz innych czynności opiekuńczych;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zapewnia bezpieczeństwo uczestnikom wypoczynku zorganizowanym w grupę;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zapewnia uczestnikom wypoczynku, we współpracy z ratownikiem wodnym, opiekę w czasie korzystania z wyznaczonych obszarów wodnych, o których mowa w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art.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ustawy z dnia 18 sierpnia 2011 r. o bezpieczeństwie osób przebywających na obszarach wodnych;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współdziała z kierownikiem wypoczynku w zakresie realizacji programu;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5)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sprawuje nadzór nad przestrzeganiem regulaminu wypoczynku przez uczestników wypoczynku, ze szczególnym uwzględnieniem zasad bezpieczeństwa;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6)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nadzoruje wykonywanie zadań przydzielonych uczestnikom wypoczynku;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7)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wykonuje inne zadania zlecone przez kierownika wypoczynku.</w:t>
      </w:r>
    </w:p>
    <w:p>
      <w:pPr>
        <w:spacing w:before="26" w:after="24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7.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karty kwalifikacyjnej uczestnika wypoczynku określa załącznik nr 6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8.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Program kursu na kierownika wypoczynku oraz program kursu na wychowawcę wypoczynku, ich formę i wymiar zajęć określają odpowiednio załączniki nr 7 i 8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Wzór zaświadczenia o ukończeniu kursu na kierownika wypoczynku oraz wzór zaświadczenia o ukończeniu kursu na wychowawcę wypoczynku określają odpowiednio załączniki nr 9 i 10 do rozporządzenia.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9. 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Kadra prowadząca wykłady lub zajęcia praktyczne określone w programie kursu na kierownika wypoczynku, z wyjątkiem zajęć praktycznych, o których mowa w lp. 3 pkt 11 załącznika nr 7 do rozporządzenia, przedstawia organizatorowi kursu: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o kierunku odpowiednio pedagogika, psychologia, administracja lub opieka społeczna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o kierunku innym niż określony w pkt 1 i dyplom ukończenia studiów podyplomowych lub świadectwo ukończenia kursu kwalifikacyjnego z zakresu organizacji i zarządzania oświatą.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Kadra prowadząca wykłady lub zajęcia praktyczne określone w programie kursu na wychowawcę wypoczynku, z wyjątkiem zajęć praktycznych, o których mowa w lp. 9 pkt 3 załącznika nr 8 do rozporządzenia, przedstawia organizatorowi kursu: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o kierunku pedagogika lub psychologia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lub studiów podyplomowych odpowiednio z zakresu pomocy społecznej, kultury fizycznej, sztuk pięknych, sportu i rekreacji lub krajoznawstwa i turystyki,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dyplom ukończenia studiów wyższych o kierunku innym niż określony w pkt 1 i 2 i dyplom trenera lub legitymację instruktora sportu w przypadku osób, które uzyskały tytuł trenera i instruktora sportu na podstawie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ustawy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 dnia 25 czerwca 2010 r. o sporcie (Dz. U. z 2016 r. poz. 176), w brzmieniu obowiązującym przed dniem 23 sierpnia 2013 r., albo dyplom ukończenia studiów wyższych lub studiów podyplomowych o kierunku lub specjalności w zakresie bezpieczeństwa i higieny pracy,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odznakę lub stopień nadawany kadrze kształcącej na podstawie spełnienia warunków określonych w statucie lub regulaminie organizacji pozarządowej potwierdzające prawo do prowadzenia szkoleń.</w:t>
      </w:r>
    </w:p>
    <w:p>
      <w:pPr>
        <w:spacing w:before="26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Kadra prowadząca zajęcia praktyczne, o których mowa w lp. 3 pkt 11 załącznika nr 7 i lp. 9 pkt 3 załącznika nr 8 do rozporządzenia, przedstawia organizatorowi kursu: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medycznych o kierunku lekarskim, pielęgniarskim lub ratownictwa medycznego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2)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dyplom ukończenia studiów wyższych medycznych o kierunku innym niż określony w pkt 1 i dyplom ukończenia studiów podyplomowych lub świadectwo ukończenia kursu kwalifikacyjnego z zakresu ratownictwa,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3)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świadectwo lub zaświadczenie ukończenia kursu lub szkolenia nadającego uprawnienia z zakresu kwalifikowanej pierwszej pomocy, albo</w:t>
      </w:r>
    </w:p>
    <w:p>
      <w:pPr>
        <w:spacing w:before="26" w:after="0"/>
        <w:ind w:left="373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4)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świadectwo lub zaświadczenie ukończenia kursu lub szkolenia z zakresu pierwszej pomocy i dokument potwierdzający co najmniej 1 rok doświadczenia w prowadzeniu szkoleń z tego zakresu.</w:t>
      </w:r>
    </w:p>
    <w:p>
      <w:pPr>
        <w:spacing w:before="26" w:after="24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§ 10.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Rozporządzenie wchodzi w życie z dniem następującym po dniu ogłoszenia. 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ZAŁĄCZNIKI 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1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87"/>
        <w:gridCol w:w="12777"/>
      </w:tblGrid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NR ZGŁOSZENIA:</w:t>
            </w:r>
          </w:p>
        </w:tc>
      </w:tr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data umieszczenia zgłoszenia w bazie</w:t>
            </w:r>
          </w:p>
        </w:tc>
      </w:tr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wypoczynku:</w:t>
            </w:r>
          </w:p>
        </w:tc>
      </w:tr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8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277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(wypełnia kuratorium oświaty)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Zgłoszenie wypoczynku dzieci i młodzieży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A. Dane ogólne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1. Organizator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0"/>
        <w:gridCol w:w="3081"/>
        <w:gridCol w:w="9646"/>
      </w:tblGrid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Szkoła lub placówka</w:t>
            </w:r>
          </w:p>
        </w:tc>
        <w:tc>
          <w:tcPr>
            <w:tcW w:w="9646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Przedsiębiorca</w:t>
            </w:r>
          </w:p>
        </w:tc>
        <w:tc>
          <w:tcPr>
            <w:tcW w:w="964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wpisany do rejestru organizatorów turystyki i pośredników turystycznych,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którym mowa w art. 4 ust. 1 ustawy z dnia 29 sierpnia 1997 r. o usługach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(Dz. U. z 2016 r. poz. 187)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646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niezarobkowym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646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zarobkowym, jeżeli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organizowany wypoczynek nie stanowi imprezy turystycznej, o której mowa 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art. 3 pkt 2 ustawy z dnia 29 sierpnia 1997 r. o usługach turystycznych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0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(należy wypełnić)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800"/>
        <w:gridCol w:w="83"/>
      </w:tblGrid>
      <w:tr>
        <w:trPr>
          <w:trHeight w:val="45" w:hRule="atLeast"/>
        </w:trPr>
        <w:tc>
          <w:tcPr>
            <w:tcW w:w="128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Nazwa/imię i nazwisko</w:t>
            </w:r>
          </w:p>
        </w:tc>
        <w:tc>
          <w:tcPr>
            <w:tcW w:w="8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8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siedziby/zamieszkania (województwo,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powiat, gmina, miejscowość, ulica, numer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domu/lokalu, kod pocztowy)</w:t>
            </w:r>
          </w:p>
        </w:tc>
        <w:tc>
          <w:tcPr>
            <w:tcW w:w="8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8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do korespondencji, jeżeli jest inny niż adres zamieszkania</w:t>
            </w:r>
          </w:p>
        </w:tc>
        <w:tc>
          <w:tcPr>
            <w:tcW w:w="8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778"/>
        <w:gridCol w:w="105"/>
      </w:tblGrid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telefonu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faksu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poczty elektronicznej (e-mail)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indentyfikacyjny REGON (jeżeli posiada)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w Krajowym Rejestrze Sądowym (KRS)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(jeżeli posiada)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identyfikacji podatkowej (NIP) (jeżeli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posiada)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7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zaświadczenia o wpisie do rejestru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organizatorów turystyki i pośredników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(jeżeli posiada)</w:t>
            </w:r>
          </w:p>
        </w:tc>
        <w:tc>
          <w:tcPr>
            <w:tcW w:w="10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2. Forma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kolonia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zimowisko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obóz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biwak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forma wypoczynku 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(proszę podać formę)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3. Termin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449"/>
        <w:gridCol w:w="196"/>
        <w:gridCol w:w="6041"/>
        <w:gridCol w:w="197"/>
      </w:tblGrid>
      <w:tr>
        <w:trPr>
          <w:trHeight w:val="30" w:hRule="atLeast"/>
        </w:trPr>
        <w:tc>
          <w:tcPr>
            <w:tcW w:w="6449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Od dnia</w:t>
            </w:r>
          </w:p>
        </w:tc>
        <w:tc>
          <w:tcPr>
            <w:tcW w:w="196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041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 dnia</w:t>
            </w:r>
          </w:p>
        </w:tc>
        <w:tc>
          <w:tcPr>
            <w:tcW w:w="197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44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604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4. Rodzaj zakwaterowania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wypoczynek w obiekcie hotelarskim lub innym obiekcie, w którym są świadczone usługi hotelarskie, o którym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mowa w ustawie z dnia 29 sierpnia 1997 r. o usługach turystycznych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wypoczynek w obiekcie używanym okazjonalnie do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wypoczynek bez stałej infrastruktury komunalnej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wypoczynek o charakterze wędrownym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4a. Informacja o rodzaju zakwaterowania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Uwaga: Wypełnia organizator wypoczynku, który organizuje wypoczynek: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1) w obiekcie hotelarskim lub innym obiekcie, o którym mowa w ustawie z dnia 29 sierpnia 1997 r. o usługach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turystycznych (np. hotel, pensjonat, schronisko całoroczne), w którym są świadczone usługi hotelarskie,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2) w obiekcie używanym okazjonalnie do wypoczynku (np. szkoła, remiza, dom parafialny),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3) w miejscu bez stałej infrastruktury komunalnej (np. obóz pod namiotami, biwak)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425"/>
        <w:gridCol w:w="87"/>
      </w:tblGrid>
      <w:tr>
        <w:trPr>
          <w:trHeight w:val="45" w:hRule="atLeast"/>
        </w:trPr>
        <w:tc>
          <w:tcPr>
            <w:tcW w:w="124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1. Nazwa obiektu</w:t>
            </w:r>
          </w:p>
        </w:tc>
        <w:tc>
          <w:tcPr>
            <w:tcW w:w="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4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2. Adres/miejsce lokalizacji wypoczynku: województwo,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powiat, gmina, miejscowość, ulica, nr budynku/lokalu,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kod pocztowy (lub inne określenie lokalizacji – dotyczy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obozów pod namiotami, biwaków), numer telefonu,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faksu</w:t>
            </w:r>
          </w:p>
        </w:tc>
        <w:tc>
          <w:tcPr>
            <w:tcW w:w="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691"/>
        <w:gridCol w:w="5821"/>
      </w:tblGrid>
      <w:tr>
        <w:trPr>
          <w:trHeight w:val="6120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3. Warunki sanitarnohigieniczne w obiekcie/miejscu bez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stałej infrastruktury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3a. Woda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bieżąca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zimna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ciepła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inna ...........................................................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3b. Sanitariaty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umywalek 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ustępów 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natrysków 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oddzielne pomieszczenia dla chłopców i dziewcząt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3c. Wydzielone pomieszczenia/miejsca 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pranie/suszenie mokrej odzieży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sprzęt porządkowy i środki czystości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przechowywanie brudnej i czystej bielizny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pościelowej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odpady komunalne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3d. Zaopatrzenie w środki czystości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papier toaletowy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mydło w płynie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ręczniki jednorazowego użytku lub suszarki do rąk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kosze na śmieci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3e. Opis sposobu żywienia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 miejscu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kuchnia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jadalnia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4. Informacja o sposobie zapewnienia uczestnikom wypoczynku dostępu do opieki medycznej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4a. Znajomość danych teleadresowych, godzin przyjęć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oraz zakresu świadczeń opieki zdrowotnej właściwego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świadczeniodawcy, udzielającego świadczeń opieki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zdrowotnej na zasadach określonych w ustawie z dnia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27 sierpnia 2004 r. o świadczeniach opieki zdrowotnej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finansowanych ze środków publicznych (Dz. U. z 2015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poz. 581, z późn. zm.)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4b. Umowa zawarta o udzielanie świadczeń opieki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zdrowotnej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lekarzem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pielęgniarką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ratownikiem medycznym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4c. Wydzielony gabinet lekarski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4d. Wydzielony gabinet pielęgniarski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4e. Wydzielona izolatka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5. Bezpieczne korzystanie z wyznaczonych obszarów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wodnych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kąpielisko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miejsce wykorzystywane do kąpieli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pływalnia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669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6. Bezpieczne przebywanie w górach oraz na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zorganizowanych terenach narciarskich</w:t>
            </w:r>
          </w:p>
        </w:tc>
        <w:tc>
          <w:tcPr>
            <w:tcW w:w="58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góry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parki narciarskie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półki ćwiczebne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biegowe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zjazdowe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nartostrady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4b. Informacja o rodzaju zakwaterowania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Uwaga: Wypełnia organizator wypoczynku, który organizuje wypoczynek o charakterze wędrownym.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3147"/>
        <w:gridCol w:w="9479"/>
      </w:tblGrid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1. Trasa wypoczynku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2. Środki transportu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3. Rodzaje zakwaterowania na trasie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3147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4. Warunki sanitarnohigieniczne na trasie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4a. Woda pitna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4b. Toaleta osobista/woda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4c. Odpady komunalne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4d. Opis sposobu żywienia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5. Informacja o sposobie zapewnienia uczestnikom wypoczynku dostępu do opieki medycznej</w:t>
            </w:r>
          </w:p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5a. Znajomość danych teleadresowych, godzin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przyjęć oraz zakresu świadczeń opieki zdrowotnej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właściwego świadczeniodawcy, udzielającego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świadczeń opieki zdrowotnej na zasadach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określonych w ustawie z dnia 27 sierpnia 2004 r. 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świadczeniach opieki zdrowotnej finansowanych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ze środków publicznych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5b. Umowa zawarta o udzielanie świadczeń opieki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zdrowotnej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lekarzem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pielęgniarką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ratownikiem medycznym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6. Bezpieczne korzystanie z wyznaczonych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obszarów wodnych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kąpielisko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miejsce wykorzystywane do kąpieli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pływalnia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31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7. Bezpieczne przebywanie w górach oraz na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zorganizowanych terenach narciarskich</w:t>
            </w:r>
          </w:p>
        </w:tc>
        <w:tc>
          <w:tcPr>
            <w:tcW w:w="94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góry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parki narciarskie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półki ćwiczebne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biegowe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zjazdowe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nartostrady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5. Informacja o liczbie uczestników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321"/>
        <w:gridCol w:w="175"/>
      </w:tblGrid>
      <w:tr>
        <w:trPr>
          <w:trHeight w:val="45" w:hRule="atLeast"/>
        </w:trPr>
        <w:tc>
          <w:tcPr>
            <w:tcW w:w="123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5a. Łączna liczba uczestników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wypoczynku, w tym:</w:t>
            </w:r>
          </w:p>
        </w:tc>
        <w:tc>
          <w:tcPr>
            <w:tcW w:w="1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3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- powyżej 10 roku życia</w:t>
            </w:r>
          </w:p>
        </w:tc>
        <w:tc>
          <w:tcPr>
            <w:tcW w:w="1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3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- poniżej 10 roku życia</w:t>
            </w:r>
          </w:p>
        </w:tc>
        <w:tc>
          <w:tcPr>
            <w:tcW w:w="1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406"/>
        <w:gridCol w:w="90"/>
      </w:tblGrid>
      <w:tr>
        <w:trPr>
          <w:trHeight w:val="45" w:hRule="atLeast"/>
        </w:trPr>
        <w:tc>
          <w:tcPr>
            <w:tcW w:w="124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5b. Niepełnosprawnych lub przewlekle chorych</w:t>
            </w:r>
          </w:p>
        </w:tc>
        <w:tc>
          <w:tcPr>
            <w:tcW w:w="9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4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5c. Dodatkowe informacje o uczestnikach wypoczynku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(w szczególności o uczestnikach ze specjalnymi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potrzebami edukacyjnymi)</w:t>
            </w:r>
          </w:p>
        </w:tc>
        <w:tc>
          <w:tcPr>
            <w:tcW w:w="9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 Ramowy program wypoczynku określający rodzaj zajęć realizowanych podczas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496"/>
      </w:tblGrid>
      <w:tr>
        <w:trPr>
          <w:trHeight w:val="1830" w:hRule="atLeast"/>
        </w:trPr>
        <w:tc>
          <w:tcPr>
            <w:tcW w:w="124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 Informacje o kadrze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7.1. Funkcja – kierownik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3300"/>
        <w:gridCol w:w="9385"/>
      </w:tblGrid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ust. 1, 3-5 ustawy z dnia 7 września 1991 r. o systemie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oświaty (Dz. U. z 2015 r. poz. 2156, z późn. zm.), zwanej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dalej "ustawą"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Imię i nazwisko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Numer telefonu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Informacja o niekaralności: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.....................................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Ukończone 18 lat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Co najmniej wykształcenie średnie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 wykształcenie 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</w:tr>
      <w:tr>
        <w:trPr>
          <w:trHeight w:val="45" w:hRule="atLeast"/>
        </w:trPr>
        <w:tc>
          <w:tcPr>
            <w:tcW w:w="33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Ukończony kurs na kierownika wypoczynku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45" w:hRule="atLeast"/>
        </w:trPr>
        <w:tc>
          <w:tcPr>
            <w:tcW w:w="3300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7) Co najmniej trzyletnie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wykonywaniu zadań dydaktyczno-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wychowawczych lub opiekuńczo-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wychowawczych, uzyskane w okresie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ostatnich 15 lat</w:t>
            </w:r>
          </w:p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 (wskazać lata doświadczenia oraz opisać rodzaj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zadań realizowanych w tym czasie)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3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***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Rzeczypospolitej Polskiej albo w stopniu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innym państwie członkowskim Unii Europejskiej,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Europejskiego Porozumienia o Wolnym Handlu (EFTA) - stronie umowy o Europejskim Obszarze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Szwajcarskiej, pełniących funkcję kierownika wypoczynku lub wychowawcy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 w formach wypoczynku organizowanych przez organizacje harcerskie.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2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Warunek nie dotyczy osób zajmujących stanowiska kierownicze w szkołach lub placówkach oraz instruktorów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harcerskich w stopniu co najmniej podharcmistrza lub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Rzeczypospolitej Polskiej albo w stopniu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innym państwie członkowskim Unii Europejskiej, państwie członkowskim Europejskiego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85"/>
      </w:tblGrid>
      <w:tr>
        <w:trPr>
          <w:trHeight w:val="1920" w:hRule="atLeast"/>
        </w:trPr>
        <w:tc>
          <w:tcPr>
            <w:tcW w:w="1268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Porozumienia o Wolnym Handlu (EFTA) - stronie umowy o Europejskim Obszarze Gospodarczym lub Konfederacji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Szwajcarskiej.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***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Warunek nie dotyczy nauczycieli oraz instruktorów harcerskich w stopniu co najmniej podharcmistrza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Rzeczypospolitej Polskiej albo w stopniu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Europejskim Obszarze 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7.2. Funkcja – wychowawca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14"/>
        <w:gridCol w:w="2469"/>
        <w:gridCol w:w="4242"/>
        <w:gridCol w:w="2716"/>
        <w:gridCol w:w="2242"/>
        <w:gridCol w:w="5136"/>
      </w:tblGrid>
      <w:tr>
        <w:trPr>
          <w:trHeight w:val="79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4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 ust. 2, 3 i 6 ustawy</w:t>
            </w:r>
          </w:p>
        </w:tc>
      </w:tr>
      <w:tr>
        <w:trPr>
          <w:trHeight w:val="45" w:hRule="atLeast"/>
        </w:trPr>
        <w:tc>
          <w:tcPr>
            <w:tcW w:w="61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2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4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niekaralności</w:t>
            </w:r>
          </w:p>
        </w:tc>
        <w:tc>
          <w:tcPr>
            <w:tcW w:w="271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 18 lat</w:t>
            </w:r>
          </w:p>
        </w:tc>
        <w:tc>
          <w:tcPr>
            <w:tcW w:w="2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513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Ukończony kurs na wychowawcę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wypoczynku</w:t>
            </w:r>
          </w:p>
        </w:tc>
      </w:tr>
      <w:tr>
        <w:trPr>
          <w:trHeight w:val="45" w:hRule="atLeast"/>
        </w:trPr>
        <w:tc>
          <w:tcPr>
            <w:tcW w:w="61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........</w:t>
            </w:r>
          </w:p>
        </w:tc>
        <w:tc>
          <w:tcPr>
            <w:tcW w:w="271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  <w:tc>
          <w:tcPr>
            <w:tcW w:w="513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45" w:hRule="atLeast"/>
        </w:trPr>
        <w:tc>
          <w:tcPr>
            <w:tcW w:w="61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2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........</w:t>
            </w:r>
          </w:p>
        </w:tc>
        <w:tc>
          <w:tcPr>
            <w:tcW w:w="271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24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  <w:tc>
          <w:tcPr>
            <w:tcW w:w="513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 w organizacji harcerskiej funkcjonującej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Rzeczypospolitej Polskiej albo w stopniu 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 o Europejskim Obszarze Gospodarczym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Konfederacji Szwajcarskiej, pełniących funkcję kierownika wypoczynku lub wychowawcy wypoczynku w formach wypoczynku organizowanych przez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organizacje harcerskie.</w:t>
            </w:r>
          </w:p>
        </w:tc>
      </w:tr>
      <w:tr>
        <w:trPr>
          <w:trHeight w:val="1800" w:hRule="atLeast"/>
        </w:trPr>
        <w:tc>
          <w:tcPr>
            <w:tcW w:w="0" w:type="auto"/>
            <w:gridSpan w:val="6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Warunek nie dotyczy nauczycieli, osób pracujących z dziećmi w placówkach wsparcia dziennego lub placówkach opiekuńczo-wychowawczych, które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posiadają wykształcenie określone w art. 26 ust. 1 pkt 1 lit. a lub w art. 98 ust. 1 pkt 1 ustawy z dnia 9 czerwca 2011 r. o wspieraniu rodziny i systemie pieczy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zastępczej (Dz. U. z 2015 r. poz. 332, z późn. zm.), oraz instruktorów harcerskich w stopniu co najmniej przewodnika lub równoważnym nadanym w organizacji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harcerskiej funkcjonującej w Rzeczypospolitej Polskiej albo w stopniu równoważnym nadanym w organizacji harcerskiej funkcjonującej w innym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Unii Europejskiej, państwie członkowskim Europejskiego Porozumienia o Wolnym Handlu (EFTA) - stronie umowy o Europejskim Obszarze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7.3. Trenerzy i instruktorzy sportu, rekreacji, animacji kulturalno-oświatowej, lektorzy języka i inne osoby prowadzące zajęcia podczas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68"/>
        <w:gridCol w:w="2073"/>
        <w:gridCol w:w="2308"/>
        <w:gridCol w:w="2280"/>
        <w:gridCol w:w="3638"/>
        <w:gridCol w:w="6661"/>
      </w:tblGrid>
      <w:tr>
        <w:trPr>
          <w:trHeight w:val="45" w:hRule="atLeast"/>
        </w:trPr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92c ust. 2 pkt 2 lit. b ustawy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20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23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Funkcja</w:t>
            </w:r>
          </w:p>
        </w:tc>
        <w:tc>
          <w:tcPr>
            <w:tcW w:w="22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 18 lat</w:t>
            </w:r>
          </w:p>
        </w:tc>
        <w:tc>
          <w:tcPr>
            <w:tcW w:w="363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Co najmniej wykształcenie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666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Wiedza, doświadczenie i umiejętności niezbędne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 realizowanych zajęć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0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3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 sportu</w:t>
            </w:r>
          </w:p>
        </w:tc>
        <w:tc>
          <w:tcPr>
            <w:tcW w:w="22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363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666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trenera i instruktora sportu na podstawie ustawy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dnia 25 czerwca 2010 r. o sporcie (Dz. U.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2016 r. poz. 176) w brzmieniu obowiązującym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20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3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 sportu</w:t>
            </w:r>
          </w:p>
        </w:tc>
        <w:tc>
          <w:tcPr>
            <w:tcW w:w="22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363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wykształcenie średnie</w:t>
            </w:r>
          </w:p>
        </w:tc>
        <w:tc>
          <w:tcPr>
            <w:tcW w:w="666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trenera i instruktora sportu na podstawie ustawy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dnia 25 czerwca 2010 r. o sporcie w brzmieniu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obowiązującym 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20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3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rekreacji</w:t>
            </w:r>
          </w:p>
        </w:tc>
        <w:tc>
          <w:tcPr>
            <w:tcW w:w="22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363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666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20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3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animacji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kulturalno-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-oświatowej</w:t>
            </w:r>
          </w:p>
        </w:tc>
        <w:tc>
          <w:tcPr>
            <w:tcW w:w="22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363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wykształcenie średnie</w:t>
            </w:r>
          </w:p>
        </w:tc>
        <w:tc>
          <w:tcPr>
            <w:tcW w:w="666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57"/>
        <w:gridCol w:w="457"/>
        <w:gridCol w:w="2466"/>
        <w:gridCol w:w="1112"/>
        <w:gridCol w:w="4167"/>
        <w:gridCol w:w="8869"/>
      </w:tblGrid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lektor języka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 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 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*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osoba prowadząca zajęcia podczas wypoczynku.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B. Wykaz dokumentów dołączonych do zgłoszenia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093"/>
        <w:gridCol w:w="10488"/>
      </w:tblGrid>
      <w:tr>
        <w:trPr>
          <w:trHeight w:val="45" w:hRule="atLeast"/>
        </w:trPr>
        <w:tc>
          <w:tcPr>
            <w:tcW w:w="20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104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Nazwa dokumentu</w:t>
            </w:r>
          </w:p>
        </w:tc>
      </w:tr>
      <w:tr>
        <w:trPr>
          <w:trHeight w:val="45" w:hRule="atLeast"/>
        </w:trPr>
        <w:tc>
          <w:tcPr>
            <w:tcW w:w="20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04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0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04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0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04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0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04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C. Oświadczenia organizatora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1. Oświadczam, że posiadam kopie dokumentów potwierdzających spełnianie przez osoby wchodzące w skład kadry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wypoczynku warunków, o których mowa w art. 92p ust. 1-6 i art. 92c ust. 2 pkt 2 lit. b ustawy, potwierdzone przeze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mnie za zgodność z oryginałem.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2. Oświadczam, że organizuję wypoczynek w celu niezarobkowym i nie podlegam obowiązkowi wpisu do rejestru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organizatorów turystyki i pośredników turystycznych, o którym mowa w ustawie z dnia 29 sierpnia 1997 r.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3. Oświadczam, że organizuję w celu zarobkowym wypoczynek, który nie stanowi imprezy turystycznej, i nie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podlegam obowiązkowi wpisu do rejestru organizatorów turystyki i pośredników turystycznych, o którym mowa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ustawie z dnia 29 sierpnia 1997 r. 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(data, czytelny podpis organizatora wypoczynku)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Właściwe zaznaczyć znakiem "X".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Niewłaściwe skreślić.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2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NR ZGŁOSZENIA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data umieszczenia zgłoszenia w bazie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wypoczynku: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(wypełnia kuratorium oświaty)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Zgłoszenie dla półkolonii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A. Dane ogólne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1. Organizator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0"/>
        <w:gridCol w:w="3154"/>
        <w:gridCol w:w="9573"/>
      </w:tblGrid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Szkoła lub placówka</w:t>
            </w:r>
          </w:p>
        </w:tc>
        <w:tc>
          <w:tcPr>
            <w:tcW w:w="95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Przedsiębiorca</w:t>
            </w:r>
          </w:p>
        </w:tc>
        <w:tc>
          <w:tcPr>
            <w:tcW w:w="9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wpisany do rejestru organizatorów turystyki i pośredników turystycznych,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którym mowa w art. 4 ust. 1 ustawy z dnia 29 sierpnia 1997 r. o usługach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(Dz. U. z 2016 r. poz. 187)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573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niezarobkowym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573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zarobkowym, jeżeli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organizowany wypoczynek nie stanowi imprezy turystycznej, o której mowa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art. 3 pkt 2 ustawy z dnia 29 sierpnia 1997 r. o usługach turystycznych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(należy wypełnić)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80"/>
        <w:gridCol w:w="104"/>
      </w:tblGrid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Nazwa/imię i nazwisko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siedziby/zamieszkania (województwo,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powiat, gmina, miejscowość, ulica, numer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domu/lokalu, kod pocztowy)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do korespondencji, jeżeli jest inny niż adres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zamieszkania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telefonu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faksu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poczty elektronicznej (e-mail)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indentyfikacyjny REGON (jeżeli posiada)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w Krajowym Rejestrze Sądowym (KRS)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(jeżeli posiada)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identyfikacji podatkowej (NIP) (jeżeli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62"/>
        <w:gridCol w:w="122"/>
      </w:tblGrid>
      <w:tr>
        <w:trPr>
          <w:trHeight w:val="45" w:hRule="atLeast"/>
        </w:trPr>
        <w:tc>
          <w:tcPr>
            <w:tcW w:w="1266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zaświadczenia o wpisie do rejestru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organizatorów turystyki i pośredników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(jeżeli posiada)</w:t>
            </w:r>
          </w:p>
        </w:tc>
        <w:tc>
          <w:tcPr>
            <w:tcW w:w="1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2. Termin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400"/>
        <w:gridCol w:w="195"/>
        <w:gridCol w:w="5993"/>
        <w:gridCol w:w="196"/>
      </w:tblGrid>
      <w:tr>
        <w:trPr>
          <w:trHeight w:val="30" w:hRule="atLeast"/>
        </w:trPr>
        <w:tc>
          <w:tcPr>
            <w:tcW w:w="640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Od dnia</w:t>
            </w:r>
          </w:p>
        </w:tc>
        <w:tc>
          <w:tcPr>
            <w:tcW w:w="195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5993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 dnia</w:t>
            </w:r>
          </w:p>
        </w:tc>
        <w:tc>
          <w:tcPr>
            <w:tcW w:w="196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4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59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3. Informacja o rodzaju zakwaterowania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297"/>
        <w:gridCol w:w="6215"/>
      </w:tblGrid>
      <w:tr>
        <w:trPr>
          <w:trHeight w:val="45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1. Nazwa obiektu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2. Adres/miejsce lokalizacji wypoczynku: województwo,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powiat, gmina, miejscowość, ulica, nr budynku/lokalu,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kod pocztowy (lub inne określenie lokalizacji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półkolonii), numer telefonu, faksu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297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3. Warunki sanitarnohigieniczne w obiekcie/miejscu bez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stałej infrastruktury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3a. Woda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bieżąca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zimna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ciepła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inna 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3b. Sanitariaty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umywalek 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ustępów 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natrysków 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oddzielne pomieszczenia dla chłopców i dziewcząt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3c. Zaopatrzenie w środki czystości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papier toaletowy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mydło w płynie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ręczniki jednorazowego użytku lub suszarki do rąk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kosze na śmieci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3d. Opis sposobu żywienia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 miejscu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kuchnia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jadalnia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4. Informacja o sposobie zapewnienia uczestnikom wypoczynku dostępu do opieki medycznej</w:t>
            </w:r>
          </w:p>
        </w:tc>
      </w:tr>
      <w:tr>
        <w:trPr>
          <w:trHeight w:val="45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4a. Znajomość danych teleadresowych, godzin przyjęć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oraz zakresu świadczeń opieki zdrowotnej właściwego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świadczeniodawcy, udzielającego świadczeń opieki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zdrowotnej na zasadach określonych w ustawie z dnia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27 sierpnia 2004 r. o świadczeniach opieki zdrowotnej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finansowanych ze środków publicznych (Dz. U. z 2015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poz. 581, z późn. zm.)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900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4b. Umowa zawarta o udzielanie świadczeń opieki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zdrowotnej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lekarzem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pielęgniarką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 ratownikiem medycznym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4c. Wydzielony gabinet lekarski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  <w:tr>
        <w:trPr>
          <w:trHeight w:val="45" w:hRule="atLeast"/>
        </w:trPr>
        <w:tc>
          <w:tcPr>
            <w:tcW w:w="62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4d. Wydzielony gabinet pielęgniarski</w:t>
            </w:r>
          </w:p>
        </w:tc>
        <w:tc>
          <w:tcPr>
            <w:tcW w:w="62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TAK/NIE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2)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763"/>
        <w:gridCol w:w="5749"/>
      </w:tblGrid>
      <w:tr>
        <w:trPr>
          <w:trHeight w:val="45" w:hRule="atLeast"/>
        </w:trPr>
        <w:tc>
          <w:tcPr>
            <w:tcW w:w="676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5. Bezpieczne korzystanie z wyznaczonych obszarów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wodnych</w:t>
            </w:r>
          </w:p>
        </w:tc>
        <w:tc>
          <w:tcPr>
            <w:tcW w:w="574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kąpielisko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miejsce wykorzystywane do kąpieli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pływalnia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676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6. Bezpieczne przebywanie w górach oraz na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zorganizowanych terenach narciarskich</w:t>
            </w:r>
          </w:p>
        </w:tc>
        <w:tc>
          <w:tcPr>
            <w:tcW w:w="574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góry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parki narciarskie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półki ćwiczebne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biegowe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narciarskie trasy zjazdowe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nartostrady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4. Informacja o liczbie uczestników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795"/>
        <w:gridCol w:w="93"/>
      </w:tblGrid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4a. Łączna liczba uczestników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wypoczynku, w tym: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– powyżej 10 roku życia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– poniżej 10 roku życia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4b. Niepełnosprawnych lub przewlekle chorych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4c. Dodatkowe informacje o uczestnikach wypoczynku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(w szczególności o uczestnikach ze specjalnymi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potrzebami edukacyjnymi)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5. Ramowy program wypoczynku określający rodzaj zajęć realizowanych podczas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888"/>
      </w:tblGrid>
      <w:tr>
        <w:trPr>
          <w:trHeight w:val="1830" w:hRule="atLeast"/>
        </w:trPr>
        <w:tc>
          <w:tcPr>
            <w:tcW w:w="128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 Informacje o kadrze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6.1. Funkcja – kierownik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676"/>
        <w:gridCol w:w="8079"/>
      </w:tblGrid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ust. 1, 3–5 ustawy z dnia 7 września 1991 r. o systemie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oświaty (Dz. U. z 2015 r. poz. 2156, z późn. zm.), zwanej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dalej "ustawą"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Imię i nazwisko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Numer telefonu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Informacja o niekaralności: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Ukończone 18 lat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Co najmniej wykształcenie średnie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 wykształcenie średnie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</w:tr>
      <w:tr>
        <w:trPr>
          <w:trHeight w:val="45" w:hRule="atLeast"/>
        </w:trPr>
        <w:tc>
          <w:tcPr>
            <w:tcW w:w="46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Ukończony kurs na kierownika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</w:t>
            </w:r>
          </w:p>
        </w:tc>
        <w:tc>
          <w:tcPr>
            <w:tcW w:w="807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582"/>
        <w:gridCol w:w="8173"/>
      </w:tblGrid>
      <w:tr>
        <w:trPr>
          <w:trHeight w:val="45" w:hRule="atLeast"/>
        </w:trPr>
        <w:tc>
          <w:tcPr>
            <w:tcW w:w="4582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7) Co najmniej trzyletnie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 wykonywaniu zadań dydaktyczno-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wychowawczych lub opiekuńczo-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wychowawczych, uzyskane w okresie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ostatnich 15 lat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 (wskazać lata doświadczenia oraz opisać rodzaj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zadań realizowanych w tym czasie)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***</w:t>
            </w:r>
          </w:p>
        </w:tc>
      </w:tr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Rzeczypospolitej Polskiej albo w stopniu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innym państwie członkowskim Unii Europejskiej,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Europejskiego Porozumienia o Wolnym Handlu (EFTA) - stronie umowy o Europejskim Obszarze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Szwajcarskiej, pełniących funkcję kierownika wypoczynku lub wychowawcy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 w formach wypoczynku organizowanych przez organizacje harcerskie.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** Warunek nie dotyczy osób zajmujących stanowiska kierownicze w szkołach lub placówkach oraz instruktorów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harcerskich w stopniu co najmniej podharcmistrza lub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Rzeczypospolitej Polskiej albo w stopniu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innym państwie członkowskim Unii Europejskiej, państwie członkowskim Europejskiego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Porozumienia o Wolnym Handlu (EFTA) - stronie umowy o Europejskim Obszarze Gospodarczym lub Konfederacji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Szwajcarskiej.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*** Warunek nie dotyczy nauczycieli oraz instruktorów harcerskich w stopniu co najmniej podharcmistrza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Rzeczypospolitej Polskiej albo w stopniu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Europejskim Obszarze 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6.2. Funkcja – wychowawca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52"/>
        <w:gridCol w:w="2622"/>
        <w:gridCol w:w="4504"/>
        <w:gridCol w:w="1808"/>
        <w:gridCol w:w="2381"/>
        <w:gridCol w:w="5452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4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 ust. 2, 3 i 6 ustawy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niekaralności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18 lat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Ukończony kurs na wychowawcę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dotyczy*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dotyczy*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 w organizacji harcerskiej funkcjonującej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Rzeczypospolitej Polskiej albo w stopniu 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 o Europejskim Obszarze Gospodarczym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Konfederacji Szwajcarskiej, pełniących funkcję kierownika wypoczynku lub wychowawcy wypoczynku w formach wypoczynku organizowanych przez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organizacje harcerskie.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Warunek nie dotyczy nauczycieli, osób pracujących z dziećmi w placówkach wsparcia dziennego lub placówkach opiekuńczo-wychowawczych, które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posiadają wykształcenie określone w art. 26 ust. 1 pkt 1 lit. a lub w art. 98 ust. 1 pkt 1 ustawy z dnia 9 czerwca 2011 r. o wspieraniu rodziny i systemie pieczy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zastępczej (Dz. U. z 2015 r. poz. 332, z późn. zm.), oraz instruktorów harcerskich w stopniu co najmniej przewodnika lub równoważnym nadanym w organizacji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harcerskiej funkcjonującej w Rzeczypospolitej Polskiej albo w stopniu równoważnym nadanym w organizacji harcerskiej funkcjonującej w innym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Unii Europejskiej, państwie członkowskim Europejskiego Porozumienia o Wolnym Handlu (EFTA) - stronie umowy o Europejskim Obszarze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6.3. Trenerzy i instruktorzy sportu, rekreacji, animacji kulturalno-oświatowej, lektorzy języka i inne osoby prowadzące zajęcia podczas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68"/>
        <w:gridCol w:w="1469"/>
        <w:gridCol w:w="1718"/>
        <w:gridCol w:w="1573"/>
        <w:gridCol w:w="2070"/>
        <w:gridCol w:w="10130"/>
      </w:tblGrid>
      <w:tr>
        <w:trPr>
          <w:trHeight w:val="45" w:hRule="atLeast"/>
        </w:trPr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92c ust. 2 pkt 2 lit. b ustawy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Funkcja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 18 lat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Co najmniej wykształcenie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Wiedza, doświadczenie i umiejętności niezbędne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 realizowanych zajęć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 sportu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trenera i instruktora sportu na podstawie ustawy z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dnia 25 czerwca 2010 r. o sporcie (Dz. U.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2016 r. poz. 176) w brzmieniu obowiązującym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(ponadto należy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 sportu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trenera i instruktora sportu na podstawie ustawy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dnia 25 czerwca 2010 r. o sporcie w brzmieniu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obowiązującym 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rekreacji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 określić posiadane wiedzę, doświadczenie 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animacji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kulturalno-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oświatowej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 określić posiadane wiedzę, doświadczenie 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57"/>
        <w:gridCol w:w="457"/>
        <w:gridCol w:w="2466"/>
        <w:gridCol w:w="1112"/>
        <w:gridCol w:w="4167"/>
        <w:gridCol w:w="8869"/>
      </w:tblGrid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lektor języka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 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*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osoba prowadząca zajęcia podczas wypoczynku.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B. Wykaz dokumentów dołączonych do zgłoszenia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884"/>
        <w:gridCol w:w="9439"/>
      </w:tblGrid>
      <w:tr>
        <w:trPr>
          <w:trHeight w:val="45" w:hRule="atLeast"/>
        </w:trPr>
        <w:tc>
          <w:tcPr>
            <w:tcW w:w="188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943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Nazwa dokumentu</w:t>
            </w:r>
          </w:p>
        </w:tc>
      </w:tr>
      <w:tr>
        <w:trPr>
          <w:trHeight w:val="45" w:hRule="atLeast"/>
        </w:trPr>
        <w:tc>
          <w:tcPr>
            <w:tcW w:w="188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43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88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43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C. Oświadczenia organizatora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1. Oświadczam, że posiadam kopie dokumentów potwierdzających spełnianie przez osoby wchodzące w skład kadry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wypoczynku warunków, o których mowa w art. 92p ust. 1-6 i art. 92c ust. 2 pkt 2 lit. b ustawy, potwierdzone przeze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mnie za zgodność z oryginałem.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2. Oświadczam, że organizuję wypoczynek w celu niezarobkowym i nie podlegam obowiązkowi wpisu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do rejestru organizatorów turystyki i pośredników turystycznych, o którym mowa w ustawie z dnia 29 sierpnia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1997 r. 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3. Oświadczam, że organizuję w celu zarobkowym wypoczynek, który nie stanowi imprezy turystycznej,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i nie podlegam obowiązkowi wpisu do rejestru organizatorów turystyki i pośredników turystycznych, o którym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mowa w ustawie z dnia 29 sierpnia 1997 r. 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(data, czytelny podpis organizatora wypoczynku)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Właściwe zaznaczyć znakiem "X".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Niewłaściwe skreślić.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3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NR ZGŁOSZENIA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data umieszczenia zgłoszenia w bazie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wypoczynku: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(wypełnia kuratorium oświaty)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Zgłoszenie wypoczynku organizowanego za granicą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A. Dane ogólne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1. Organizator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0"/>
        <w:gridCol w:w="3154"/>
        <w:gridCol w:w="9573"/>
      </w:tblGrid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Szkoła lub placówka</w:t>
            </w:r>
          </w:p>
        </w:tc>
        <w:tc>
          <w:tcPr>
            <w:tcW w:w="9573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Przedsiębiorca</w:t>
            </w:r>
          </w:p>
        </w:tc>
        <w:tc>
          <w:tcPr>
            <w:tcW w:w="9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wpisany do rejestru organizatorów turystyki i pośredników turystycznych,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którym mowa w art. 4 ust. 1 ustawy z dnia 29 sierpnia 1997 r. o usługach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(Dz. U. z 2016 r. poz. 187)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573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niezarobkowym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fizyczna</w:t>
            </w:r>
          </w:p>
        </w:tc>
        <w:tc>
          <w:tcPr>
            <w:tcW w:w="9573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inna niż powyżej, organizująca wypoczynek w celu zarobkowym, jeżeli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organizowany wypoczynek nie stanowi imprezy turystycznej, o której mowa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art. 3 pkt 2 ustawy z dnia 29 sierpnia 1997 r. o usługach turystycznych</w:t>
            </w:r>
          </w:p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Osoba prawna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  <w:tr>
        <w:trPr>
          <w:trHeight w:val="45" w:hRule="atLeast"/>
        </w:trPr>
        <w:tc>
          <w:tcPr>
            <w:tcW w:w="6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15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Jednostka organizacyjna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nieposiadająca osobowości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prawnej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(należy wypełnić)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80"/>
        <w:gridCol w:w="104"/>
      </w:tblGrid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Nazwa/imię i nazwisko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siedziby/zamieszkania (województwo,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powiat, gmina, miejscowość, ulica, numer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domu/lokalu, kod pocztowy)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do korespondencji, jeżeli jest inny niż adres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zamieszkania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telefonu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faksu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poczty elektronicznej (e-mail)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indentyfikacyjny REGON (jeżeli posiada)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8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w Krajowym Rejestrze Sądowym (KRS)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(jeżeli posiada)</w:t>
            </w:r>
          </w:p>
        </w:tc>
        <w:tc>
          <w:tcPr>
            <w:tcW w:w="1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670"/>
        <w:gridCol w:w="114"/>
      </w:tblGrid>
      <w:tr>
        <w:trPr>
          <w:trHeight w:val="45" w:hRule="atLeast"/>
        </w:trPr>
        <w:tc>
          <w:tcPr>
            <w:tcW w:w="126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identyfikacji podatkowej (NIP) (jeżeli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posiada)</w:t>
            </w:r>
          </w:p>
        </w:tc>
        <w:tc>
          <w:tcPr>
            <w:tcW w:w="11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6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zaświadczenia o wpisie do rejestru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organizatorów turystyki i pośredników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turystycznych (jeżeli posiada)</w:t>
            </w:r>
          </w:p>
        </w:tc>
        <w:tc>
          <w:tcPr>
            <w:tcW w:w="11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2. Forma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kolonia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zimowisko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obóz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biwak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forma wypoczynku 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</w:t>
      </w:r>
      <w:r>
        <w:rPr>
          <w:rFonts w:ascii="Times New Roman"/>
          <w:b w:val="false"/>
          <w:i/>
          <w:color w:val="000000"/>
          <w:sz w:val="28"/>
          <w:lang w:val="pl-Pl"/>
        </w:rPr>
        <w:t>(proszę podać formę)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3. Termin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400"/>
        <w:gridCol w:w="195"/>
        <w:gridCol w:w="5993"/>
        <w:gridCol w:w="196"/>
      </w:tblGrid>
      <w:tr>
        <w:trPr>
          <w:trHeight w:val="30" w:hRule="atLeast"/>
        </w:trPr>
        <w:tc>
          <w:tcPr>
            <w:tcW w:w="640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Od dnia</w:t>
            </w:r>
          </w:p>
        </w:tc>
        <w:tc>
          <w:tcPr>
            <w:tcW w:w="195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5993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 dnia</w:t>
            </w:r>
          </w:p>
        </w:tc>
        <w:tc>
          <w:tcPr>
            <w:tcW w:w="196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40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59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(dd/mm/rrr)</w:t>
            </w:r>
          </w:p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4. Informacja o rodzaju zakwaterowania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569"/>
        <w:gridCol w:w="5935"/>
      </w:tblGrid>
      <w:tr>
        <w:trPr>
          <w:trHeight w:val="45" w:hRule="atLeast"/>
        </w:trPr>
        <w:tc>
          <w:tcPr>
            <w:tcW w:w="65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1. Nazwa obiektu:</w:t>
            </w:r>
          </w:p>
        </w:tc>
        <w:tc>
          <w:tcPr>
            <w:tcW w:w="593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5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2. Adres/lokalizacja obiektu: kraj, miejscowość, ulica, nr budynku/lokalu, kod pocztowy (lub inne określenie lokalizacji - dotyczy obozów pod namiotami, biwaków), numer telefonu, faksu</w:t>
            </w:r>
          </w:p>
        </w:tc>
        <w:tc>
          <w:tcPr>
            <w:tcW w:w="593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5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3. Środek transportu</w:t>
            </w:r>
          </w:p>
        </w:tc>
        <w:tc>
          <w:tcPr>
            <w:tcW w:w="593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5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4. Warunki sanitarnohigieniczne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 obiekcie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 miejscu bez stałej infrastruktury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 wypoczynku o charakterze wędrownym</w:t>
            </w:r>
          </w:p>
        </w:tc>
        <w:tc>
          <w:tcPr>
            <w:tcW w:w="593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4a. Woda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bieżąca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zimna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ciepła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inna 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4b. Sanitariaty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umywalek 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ustępów 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natrysków 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oddzielne pomieszczenia dla chłopców i dziewcząt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4c. Wydzielone pomieszczenia/miejsca na: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pranie/suszenie mokrej odzieży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sprzęt porządkowy i środki czystości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przechowywanie brudnej i czystej bielizny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pościelowej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4d. Zaopatrzenie w środki czystości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papier toaletowy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mydło w płynie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ręczniki jednorazowego użytku lub suszarki do rąk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kosze na śmieci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4e. Opis sposobu żywienia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na miejscu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kuchnia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jadalnia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inne ...............................................................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5. Informacja o liczbie uczestników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795"/>
        <w:gridCol w:w="93"/>
      </w:tblGrid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5a. Łączna liczba uczestników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wypoczynku, w tym: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– powyżej 10 roku życia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– poniżej 10 roku życia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5b. Niepełnosprawnych lub przewlekle chorych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1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5c. Dodatkowe informacje o uczestnikach wypoczynku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(w szczególności o uczestnikach ze specjalnymi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potrzebami edukacyjnymi)</w:t>
            </w:r>
          </w:p>
        </w:tc>
        <w:tc>
          <w:tcPr>
            <w:tcW w:w="9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6. Ramowy program wypoczynku określający rodzaj zajęć realizowanych podczas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888"/>
      </w:tblGrid>
      <w:tr>
        <w:trPr>
          <w:trHeight w:val="1140" w:hRule="atLeast"/>
        </w:trPr>
        <w:tc>
          <w:tcPr>
            <w:tcW w:w="1288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 Informacje o kadrze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7.1. Funkcja – kierownik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582"/>
        <w:gridCol w:w="8173"/>
      </w:tblGrid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ust. 1, 3–5 ustawy z dnia 7 września 1991 r. o systemie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oświaty (Dz. U. z 2015 r. poz. 2156, z późn. zm.), zwanej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dalej "ustawą"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Imię i nazwisko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Numer telefonu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Informacja o niekaralności: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Ukończone 18 lat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Co najmniej wykształcenie średnie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 wykształcenie średnie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</w:tr>
      <w:tr>
        <w:trPr>
          <w:trHeight w:val="45" w:hRule="atLeast"/>
        </w:trPr>
        <w:tc>
          <w:tcPr>
            <w:tcW w:w="45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Ukończony kurs na kierownika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45" w:hRule="atLeast"/>
        </w:trPr>
        <w:tc>
          <w:tcPr>
            <w:tcW w:w="4582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7) Co najmniej trzyletnie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 wykonywaniu zadań dydaktyczno-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-wychowawczych lub opiekuńczo-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-wychowawczych, uzyskane w okresie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ostatnich 15 lat</w:t>
            </w:r>
          </w:p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 (wskazać lata doświadczenia oraz opisać rodzaj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zadań realizowanych w tym czasie)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81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***</w:t>
            </w:r>
          </w:p>
        </w:tc>
      </w:tr>
      <w:tr>
        <w:trPr>
          <w:trHeight w:val="960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Rzeczypospolitej Polskiej albo w stopniu równoważnym nadanym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organizacji harcerskiej funkcjonującej w innym państwie członkowskim Unii Europejskiej,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Europejskiego Porozumienia o Wolnym Handlu (EFTA) - stronie umowy o Europejskim Obszarze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2755"/>
      </w:tblGrid>
      <w:tr>
        <w:trPr>
          <w:trHeight w:val="2235" w:hRule="atLeast"/>
        </w:trPr>
        <w:tc>
          <w:tcPr>
            <w:tcW w:w="1275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Szwajcarskiej, pełniących funkcję kierownika wypoczynku lub wychowawcy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 w formach wypoczynku organizowanych przez organizacje harcerskie.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** Warunek nie dotyczy osób zajmujących stanowiska kierownicze w szkołach lub placówkach oraz instruktorów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harcerskich w stopniu co najmniej podharcmistrza lub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Rzeczypospolitej Polskiej albo w stopniu równoważnym nadanym w organizacji harcerskiej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funkcjonującej w innym państwie członkowskim Unii Europejskiej, państwie członkowskim Europejskiego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Porozumienia o Wolnym Handlu (EFTA) - stronie umowy o Europejskim Obszarze Gospodarczym lub Konfederacji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Szwajcarskiej.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*** Warunek nie dotyczy nauczycieli oraz instruktorów harcerskich w stopniu co najmniej podharcmistrza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Rzeczypospolitej Polskiej albo w stopniu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 Europejskim Obszarze 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7.2. Funkcja – wychowawca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52"/>
        <w:gridCol w:w="2622"/>
        <w:gridCol w:w="4504"/>
        <w:gridCol w:w="1808"/>
        <w:gridCol w:w="2381"/>
        <w:gridCol w:w="5452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4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92p ust. 2, 3 i 6 ustawy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niekaralności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18 lat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Ukończony kurs na wychowawcę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dotyczy*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45" w:hRule="atLeast"/>
        </w:trPr>
        <w:tc>
          <w:tcPr>
            <w:tcW w:w="6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262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04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zaświadczenie z dnia 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oświadczenie z dnia .....</w:t>
            </w:r>
          </w:p>
        </w:tc>
        <w:tc>
          <w:tcPr>
            <w:tcW w:w="180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38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dotyczy*</w:t>
            </w:r>
          </w:p>
        </w:tc>
        <w:tc>
          <w:tcPr>
            <w:tcW w:w="545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nie dotyczy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* Warunek nie dotyczy instruktorów harcerskich w stopniu co najmniej przewodnika lub równoważnym nadanym w organizacji harcerskiej funkcjonującej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Rzeczypospolitej Polskiej albo w stopniu równoważnym nadanym w organizacji harcerskiej funkcjonującej w innym państwie członkowskim Unii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Europejskiej, państwie członkowskim Europejskiego Porozumienia o Wolnym Handlu (EFTA) - stronie umowy o Europejskim Obszarze Gospodarczym lub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Konfederacji Szwajcarskiej, pełniących funkcję kierownika wypoczynku lub wychowawcy wypoczynku w formach wypoczynku organizowanych przez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organizacje harcerskie.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**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Warunek nie dotyczy nauczycieli, osób pracujących z dziećmi w placówkach wsparcia dziennego lub placówkach opiekuńczo-wychowawczych, które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posiadają wykształcenie określone w art. 26 ust. 1 pkt 1 lit. a lub w art. 98 ust. 1 pkt 1 ustawy z dnia 9 czerwca 2011 r. o wspieraniu rodziny i systemie pieczy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zastępczej (Dz. U. z 2015 r. poz. 332, z późn. zm.), oraz instruktorów harcerskich w stopniu co najmniej przewodnika lub równoważnym nadanym w organizacji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harcerskiej funkcjonującej w Rzeczypospolitej Polskiej albo w stopniu równoważnym nadanym w organizacji harcerskiej funkcjonującej w innym państwie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członkowskim Unii Europejskiej, państwie członkowskim Europejskiego Porozumienia o Wolnym Handlu (EFTA) - stronie umowy o Europejskim Obszarze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Gospodarczym lub Konfederacji Szwajcarskiej.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7.3. Trenerzy i instruktorzy sportu, rekreacji, animacji kulturalno-oświatowej, lektorzy języka i inne osoby prowadzące zajęcia podczas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68"/>
        <w:gridCol w:w="1469"/>
        <w:gridCol w:w="1718"/>
        <w:gridCol w:w="1573"/>
        <w:gridCol w:w="2070"/>
        <w:gridCol w:w="10130"/>
      </w:tblGrid>
      <w:tr>
        <w:trPr>
          <w:trHeight w:val="45" w:hRule="atLeast"/>
        </w:trPr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Informacja o spełnianiu warunków, o których mowa w art. 92c ust. 2 pkt 2 lit. b ustawy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 i nazwisko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Funkcja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Ukończone 18 lat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Co najmniej wykształcenie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Wiedza, doświadczenie i umiejętności niezbędne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 realizowanych zajęć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 sportu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trenera i instruktora sportu na podstawie ustawy z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dnia 25 czerwca 2010 r. o sporcie (Dz. U.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2016 r. poz. 176) w brzmieniu obowiązującym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(ponadto należy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 sportu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uzyskanie tytułu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trenera i instruktora sportu na podstawie ustawy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dnia 25 czerwca 2010 r. o sporcie w brzmieniu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obowiązującym przed dniem 23 sierpnia 2013 r.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rekreacji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 określić posiadane wiedzę, doświadczenie 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4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171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instruktor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animacji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kulturalno-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oświatowej</w:t>
            </w:r>
          </w:p>
        </w:tc>
        <w:tc>
          <w:tcPr>
            <w:tcW w:w="157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207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1013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doświadczenie i umiejętności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 xml:space="preserve"> (ponadto należy określić posiadane wiedzę, doświadczenie 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57"/>
        <w:gridCol w:w="457"/>
        <w:gridCol w:w="2466"/>
        <w:gridCol w:w="1112"/>
        <w:gridCol w:w="4167"/>
        <w:gridCol w:w="8869"/>
      </w:tblGrid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lektor języka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 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doświadczenie i umiejętności </w:t>
            </w: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  <w:tr>
        <w:trPr>
          <w:trHeight w:val="45" w:hRule="atLeast"/>
        </w:trPr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45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  <w:tc>
          <w:tcPr>
            <w:tcW w:w="246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*</w:t>
            </w:r>
          </w:p>
        </w:tc>
        <w:tc>
          <w:tcPr>
            <w:tcW w:w="111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TAK</w:t>
            </w:r>
          </w:p>
        </w:tc>
        <w:tc>
          <w:tcPr>
            <w:tcW w:w="416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co najmniej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wykształcenie średnie</w:t>
            </w:r>
          </w:p>
        </w:tc>
        <w:tc>
          <w:tcPr>
            <w:tcW w:w="886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 xml:space="preserve"> dokumenty potwierdzające posiadane wiedzę,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doświadczenie i umiejętności (ponadto należy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określić posiadane wiedzę, doświadczenie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umiejętności)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*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osoba prowadząca zajęcia podczas wypoczynku.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B. Wykaz dokumentów dołączonych do zgłoszenia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610"/>
        <w:gridCol w:w="10713"/>
      </w:tblGrid>
      <w:tr>
        <w:trPr>
          <w:trHeight w:val="45" w:hRule="atLeast"/>
        </w:trPr>
        <w:tc>
          <w:tcPr>
            <w:tcW w:w="61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1071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Nazwa dokumentu</w:t>
            </w:r>
          </w:p>
        </w:tc>
      </w:tr>
      <w:tr>
        <w:trPr>
          <w:trHeight w:val="45" w:hRule="atLeast"/>
        </w:trPr>
        <w:tc>
          <w:tcPr>
            <w:tcW w:w="61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1071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Oświadczenie o zawarciu umowy ubezpieczenia od następstw nieszczęśliwych wypadków i kosztów leczenia za granicą na rzecz uczestników wypoczynku</w:t>
            </w:r>
          </w:p>
        </w:tc>
      </w:tr>
      <w:tr>
        <w:trPr>
          <w:trHeight w:val="45" w:hRule="atLeast"/>
        </w:trPr>
        <w:tc>
          <w:tcPr>
            <w:tcW w:w="61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071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61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1071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C. Oświadczenia organizatora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1. Oświadczam, że posiadam kopie dokumentów potwierdzających spełnianie przez osoby wchodzące w skład kadry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wypoczynku warunków, o których mowa w art. 92p ust. 1-6 i art. 92c ust. 2 pkt 2 lit. b ustawy, potwierdzonych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przeze mnie za zgodność z oryginałem.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2. Oświadczam, że spełniam wymogi dotyczące bezpieczeństwa uczestników wypoczynku obowiązujące w krajach tranzytowych i w kraju docelowym.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3. Oświadczam, że co najmniej jedna osoba spośród kadry wypoczynku zna język obcy na poziomie umożliwiającym porozumiewanie się w krajach tranzytowych i w kraju docelowym.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4. Oświadczam, że organizuję wypoczynek w celu niezarobkowym i nie podlegam obowiązkowi wpisu do rejestru organizatorów turystyki i pośredników turystycznych, o którym mowa w ustawie z dnia 29 sierpnia 1997 r. 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5. Oświadczam, że organizuję w celu zarobkowym wypoczynek, który nie stanowi imprezy turystycznej, i nie podlegam obowiązkowi wpisu do rejestru organizatorów turystyki i pośredników turystycznych, o którym mowa w ustawie z dnia 29 sierpnia 1997 r. o usługach turystycznych.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(data, czytelny podpis organizatora wypoczynku)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Właściwe zaznaczyć znakiem "X".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Niewłaściwe skreślić.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4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17125"/>
      </w:tblGrid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KARTA WYPOCZYNKU</w:t>
            </w:r>
          </w:p>
        </w:tc>
      </w:tr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Nazwa i adres szkoły/placówki: ......................................................................................................................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Cel wypoczynku: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....................................................................................................................................................................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wypoczynku / miejsce lokalizacji wypoczynku / trasa wypoczynku / nazwa kraju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vertAlign w:val="superscript"/>
                <w:lang w:val="pl-Pl"/>
              </w:rPr>
              <w:t>1)</w:t>
            </w: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: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Numer telefonu kierownika wypoczynku:</w:t>
            </w:r>
          </w:p>
        </w:tc>
      </w:tr>
      <w:tr>
        <w:trPr>
          <w:trHeight w:val="30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.......................................................................................................................................................</w:t>
            </w:r>
          </w:p>
        </w:tc>
      </w:tr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Termin ...........................................................................................................................................</w:t>
            </w:r>
          </w:p>
        </w:tc>
      </w:tr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 uczestników wypoczynku ................................................,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tym liczba uczestników poniżej 10 roku życia .................................................</w:t>
            </w:r>
          </w:p>
        </w:tc>
      </w:tr>
      <w:tr>
        <w:trPr>
          <w:trHeight w:val="795" w:hRule="atLeast"/>
        </w:trPr>
        <w:tc>
          <w:tcPr>
            <w:tcW w:w="171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Środek transportu ........................................................................................................................................................ 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 xml:space="preserve">1) 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W przypadku wypoczynku za granicą.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795"/>
        <w:gridCol w:w="2417"/>
        <w:gridCol w:w="2448"/>
        <w:gridCol w:w="2396"/>
        <w:gridCol w:w="2315"/>
      </w:tblGrid>
      <w:tr>
        <w:trPr>
          <w:trHeight w:val="45" w:hRule="atLeast"/>
        </w:trPr>
        <w:tc>
          <w:tcPr>
            <w:tcW w:w="0" w:type="auto"/>
            <w:gridSpan w:val="5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/>
                <w:i w:val="false"/>
                <w:color w:val="000000"/>
                <w:sz w:val="28"/>
                <w:lang w:val="pl-Pl"/>
              </w:rPr>
              <w:t>PROGRAM</w:t>
            </w:r>
          </w:p>
        </w:tc>
      </w:tr>
      <w:tr>
        <w:trPr>
          <w:trHeight w:val="45" w:hRule="atLeast"/>
        </w:trPr>
        <w:tc>
          <w:tcPr>
            <w:tcW w:w="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Data, godzina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wyjazdu – miejsce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zbiórki,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uwzględnieniem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daty, godziny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powrotu</w:t>
            </w:r>
          </w:p>
        </w:tc>
        <w:tc>
          <w:tcPr>
            <w:tcW w:w="241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Długość trasy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(w kilometrach)</w:t>
            </w:r>
          </w:p>
        </w:tc>
        <w:tc>
          <w:tcPr>
            <w:tcW w:w="244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Miejscowość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docelowa i trasa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powrotna</w:t>
            </w:r>
          </w:p>
        </w:tc>
        <w:tc>
          <w:tcPr>
            <w:tcW w:w="23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Szczegółowy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program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 od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wyjazdu do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powrotu</w:t>
            </w:r>
          </w:p>
        </w:tc>
        <w:tc>
          <w:tcPr>
            <w:tcW w:w="23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miejsca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noclegowego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żywieniowego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oraz przystanki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oraz miejsca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żywienia</w:t>
            </w:r>
          </w:p>
        </w:tc>
      </w:tr>
      <w:tr>
        <w:trPr>
          <w:trHeight w:val="45" w:hRule="atLeast"/>
        </w:trPr>
        <w:tc>
          <w:tcPr>
            <w:tcW w:w="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1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4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1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4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1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4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279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1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4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9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31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OŚWIADCZENIE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Zobowiązuję się do przestrzegania przepisów dotyczących bezpieczeństwa w czasie wypoczynku.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102"/>
        <w:gridCol w:w="40"/>
        <w:gridCol w:w="6242"/>
      </w:tblGrid>
      <w:tr>
        <w:trPr>
          <w:trHeight w:val="3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Kierownik wypoczynku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2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Wychowawcy wypoczynku:</w:t>
            </w:r>
          </w:p>
        </w:tc>
      </w:tr>
      <w:tr>
        <w:trPr>
          <w:trHeight w:val="39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2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1. ................................................................</w:t>
            </w:r>
          </w:p>
        </w:tc>
      </w:tr>
      <w:tr>
        <w:trPr>
          <w:trHeight w:val="375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/>
                <w:color w:val="000000"/>
                <w:sz w:val="28"/>
                <w:lang w:val="pl-Pl"/>
              </w:rPr>
              <w:t>(imię i nazwisko oraz podpis)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2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2. ................................................................</w:t>
            </w:r>
          </w:p>
        </w:tc>
      </w:tr>
      <w:tr>
        <w:trPr>
          <w:trHeight w:val="33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2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3. ................................................................</w:t>
            </w:r>
          </w:p>
        </w:tc>
      </w:tr>
      <w:tr>
        <w:trPr>
          <w:trHeight w:val="39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624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4. ................................................................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(imię i nazwisko oraz podpis)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(data i podpis dyrektora szkoły/placówki)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LISTA UCZESTNIKÓW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*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889"/>
        <w:gridCol w:w="906"/>
        <w:gridCol w:w="2429"/>
        <w:gridCol w:w="3647"/>
        <w:gridCol w:w="4782"/>
      </w:tblGrid>
      <w:tr>
        <w:trPr>
          <w:trHeight w:val="45" w:hRule="atLeast"/>
        </w:trPr>
        <w:tc>
          <w:tcPr>
            <w:tcW w:w="88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9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Imię</w:t>
            </w:r>
          </w:p>
        </w:tc>
        <w:tc>
          <w:tcPr>
            <w:tcW w:w="242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Nazwisko</w:t>
            </w:r>
          </w:p>
        </w:tc>
        <w:tc>
          <w:tcPr>
            <w:tcW w:w="36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Data urodzenia</w:t>
            </w:r>
          </w:p>
        </w:tc>
        <w:tc>
          <w:tcPr>
            <w:tcW w:w="47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Adres zamieszkania</w:t>
            </w:r>
          </w:p>
        </w:tc>
      </w:tr>
      <w:tr>
        <w:trPr>
          <w:trHeight w:val="45" w:hRule="atLeast"/>
        </w:trPr>
        <w:tc>
          <w:tcPr>
            <w:tcW w:w="88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2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6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7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88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2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6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7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88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2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6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7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45" w:hRule="atLeast"/>
        </w:trPr>
        <w:tc>
          <w:tcPr>
            <w:tcW w:w="88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2429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36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4782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(data i podpis dyrektora szkoły/placówki)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*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Listy uczestników wypoczynku nie przekazuje się do organu prowadzącego i organu sprawującego nadzór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pedagogiczny wraz z kartą wypoczynku.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5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DZIENNIK ZAJĘĆ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1b1b1b"/>
          <w:sz w:val="28"/>
          <w:lang w:val="pl-Pl"/>
        </w:rPr>
        <w:t>wzór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6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KARTA KWALIFIKACYJNA UCZESTNIKA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I. INFORMACJE DOTYCZĄCE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1. Forma wypoczynku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kolonia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zimowisko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obóz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biwak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półkolonia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inna forma wypoczynku 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/>
          <w:color w:val="000000"/>
          <w:sz w:val="28"/>
          <w:lang w:val="pl-Pl"/>
        </w:rPr>
        <w:t>(proszę podać formę)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2. Termin wypoczynku ............................ – 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3. Adres wypoczynku, miejsce lokalizacji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Trasa wypoczynku o charakterze wędrownym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Nazwa kraju w przypadku wypoczynku organizowanego za granicą ....................................................................</w:t>
      </w:r>
    </w:p>
    <w:tbl>
      <w:tblPr>
        <w:tblW w:w="0" w:type="auto"/>
        <w:tblCellSpacing w:w="0" w:type="auto"/>
        <w:tblBorders>
          <w:top w:val="none"/>
          <w:left w:val="none"/>
          <w:bottom w:val="single" w:color="000000" w:sz="8"/>
          <w:right w:val="none"/>
          <w:insideH w:val="none"/>
          <w:insideV w:val="none"/>
        </w:tblBorders>
      </w:tblPr>
      <w:tblGrid>
        <w:gridCol w:w="5148"/>
        <w:gridCol w:w="48"/>
        <w:gridCol w:w="7188"/>
      </w:tblGrid>
      <w:tr>
        <w:trPr>
          <w:trHeight w:val="30" w:hRule="atLeast"/>
        </w:trPr>
        <w:tc>
          <w:tcPr>
            <w:tcW w:w="51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</w:t>
            </w:r>
          </w:p>
        </w:tc>
        <w:tc>
          <w:tcPr>
            <w:tcW w:w="4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188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514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(miejscowość, data)</w:t>
            </w:r>
          </w:p>
        </w:tc>
        <w:tc>
          <w:tcPr>
            <w:tcW w:w="4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188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organizatora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II. INFORMACJE DOTYCZĄCE UCZESTNIKA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1. Imię (imiona) i nazwisko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2. Imiona i nazwiska rodziców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3. Rok urodzenia 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4. Adres zamieszkania 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5. Adres zamieszkania lub pobytu rodziców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3)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6. Numer telefonu rodziców lub numer telefonu osoby wskazanej przez pełnoletniego uczestnika wypoczynku,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czasie trwania wypoczynku 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7. Informacja o specjalnych potrzebach edukacyjnych uczestnika wypoczynku, w szczególności o potrzebach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wynikających z niepełnosprawności, niedostosowania społecznego lub zagrożenia niedostosowaniem społecznym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8. Istotne dane o stanie zdrowia uczestnika wypoczynku, rozwoju psychofizycznym i stosowanej diecie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(np. na co uczestnik jest uczulony, jak znosi jazdę samochodem, czy przyjmuje stale leki i w jakich dawkach, czy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nosi aparat ortodontyczny lub okulary)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o szczepieniach ochronnych (wraz z podaniem roku lub przedstawienie książeczki zdrowia z aktualnym wpisem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szczepień):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tężec 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błonica 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dur 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inne 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CellSpacing w:w="0" w:type="auto"/>
        <w:tblInd w:w="115" w:type="dxa"/>
        <w:tblBorders>
          <w:top w:val="none"/>
          <w:left w:val="single" w:color="000000" w:sz="8"/>
          <w:bottom w:val="none"/>
          <w:right w:val="single" w:color="000000" w:sz="8"/>
          <w:insideH w:val="none"/>
          <w:insideV w:val="none"/>
        </w:tblBorders>
      </w:tblPr>
      <w:tblGrid>
        <w:gridCol w:w="8263"/>
        <w:gridCol w:w="75"/>
        <w:gridCol w:w="75"/>
        <w:gridCol w:w="75"/>
        <w:gridCol w:w="75"/>
        <w:gridCol w:w="75"/>
        <w:gridCol w:w="75"/>
        <w:gridCol w:w="75"/>
        <w:gridCol w:w="75"/>
        <w:gridCol w:w="75"/>
        <w:gridCol w:w="75"/>
        <w:gridCol w:w="75"/>
      </w:tblGrid>
      <w:tr>
        <w:trPr>
          <w:trHeight w:val="30" w:hRule="atLeast"/>
        </w:trPr>
        <w:tc>
          <w:tcPr>
            <w:tcW w:w="8263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oraz numer PESEL uczestnika wypoczynku</w:t>
            </w:r>
          </w:p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7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Wyrażam zgodę na przetwarzanie danych osobowych zawartych w karcie kwalifikacyjnej na potrzeby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niezbędne do zapewnienia bezpieczeństwa i ochrony zdrowia uczestnika wypoczynku (zgodnie z ustawą z dnia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29 sierpnia 1997 r. o ochronie danych osobowych (Dz. U. z 2015 r. poz. 2135, z późn. zm.)).</w:t>
      </w:r>
    </w:p>
    <w:tbl>
      <w:tblPr>
        <w:tblW w:w="0" w:type="auto"/>
        <w:tblCellSpacing w:w="0" w:type="auto"/>
        <w:tblBorders>
          <w:top w:val="none"/>
          <w:left w:val="none"/>
          <w:bottom w:val="single" w:color="000000" w:sz="8"/>
          <w:right w:val="none"/>
          <w:insideH w:val="none"/>
          <w:insideV w:val="none"/>
        </w:tblBorders>
      </w:tblPr>
      <w:tblGrid>
        <w:gridCol w:w="3247"/>
        <w:gridCol w:w="40"/>
        <w:gridCol w:w="9097"/>
      </w:tblGrid>
      <w:tr>
        <w:trPr>
          <w:trHeight w:val="30" w:hRule="atLeast"/>
        </w:trPr>
        <w:tc>
          <w:tcPr>
            <w:tcW w:w="324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9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324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(data)</w:t>
            </w:r>
          </w:p>
        </w:tc>
        <w:tc>
          <w:tcPr>
            <w:tcW w:w="40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97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rodziców/pełnoletniego uczestnika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III. DECYZJA ORGANIZATORA WYPOCZYNKU O ZAKWALIFIKOWANIU UCZESTNIKA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WYPOCZYNKU DO UDZIAŁU W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Postanawia się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>: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zakwalifikować i skierować uczestnika na wypoczynek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odmówić skierowania uczestnika na wypoczynek ze względu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4057"/>
        <w:gridCol w:w="45"/>
        <w:gridCol w:w="8282"/>
      </w:tblGrid>
      <w:tr>
        <w:trPr>
          <w:trHeight w:val="30" w:hRule="atLeast"/>
        </w:trPr>
        <w:tc>
          <w:tcPr>
            <w:tcW w:w="405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</w:t>
            </w:r>
          </w:p>
        </w:tc>
        <w:tc>
          <w:tcPr>
            <w:tcW w:w="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2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405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(data)</w:t>
            </w:r>
          </w:p>
        </w:tc>
        <w:tc>
          <w:tcPr>
            <w:tcW w:w="4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28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organizatora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VI. POTWIERDZENIE PRZEZ KIEROWNIKA WYPOCZYNKU POBYTU UCZESTNIKA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WYPOCZYNKU W MIEJSCU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Uczestnik przebywał 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(adres miejsca wypoczynku)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od dnia (dzień, miesiąc, rok) .................................. do dnia (dzień, miesiąc, rok) .................................................. .</w:t>
      </w:r>
    </w:p>
    <w:tbl>
      <w:tblPr>
        <w:tblW w:w="0" w:type="auto"/>
        <w:tblCellSpacing w:w="0" w:type="auto"/>
        <w:tblBorders>
          <w:top w:val="none"/>
          <w:left w:val="none"/>
          <w:bottom w:val="single" w:color="000000" w:sz="8"/>
          <w:right w:val="none"/>
          <w:insideH w:val="none"/>
          <w:insideV w:val="none"/>
        </w:tblBorders>
      </w:tblPr>
      <w:tblGrid>
        <w:gridCol w:w="3989"/>
        <w:gridCol w:w="44"/>
        <w:gridCol w:w="8351"/>
      </w:tblGrid>
      <w:tr>
        <w:trPr>
          <w:trHeight w:val="30" w:hRule="atLeast"/>
        </w:trPr>
        <w:tc>
          <w:tcPr>
            <w:tcW w:w="39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</w:t>
            </w:r>
          </w:p>
        </w:tc>
        <w:tc>
          <w:tcPr>
            <w:tcW w:w="4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398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(data)</w:t>
            </w:r>
          </w:p>
        </w:tc>
        <w:tc>
          <w:tcPr>
            <w:tcW w:w="4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kierownika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V. INFORMACJA KIEROWNIKA WYPOCZYNKU O STANIE ZDROWIA UCZESTNIKA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WYPOCZYNKU W CZASIE TRWANIA WYPOCZYNKU ORAZ O CHOROBACH PRZEBYTYCH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W JEGO TRAKCIE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CellSpacing w:w="0" w:type="auto"/>
        <w:tblBorders>
          <w:top w:val="none"/>
          <w:left w:val="none"/>
          <w:bottom w:val="single" w:color="000000" w:sz="8"/>
          <w:right w:val="none"/>
          <w:insideH w:val="none"/>
          <w:insideV w:val="none"/>
        </w:tblBorders>
      </w:tblPr>
      <w:tblGrid>
        <w:gridCol w:w="3989"/>
        <w:gridCol w:w="44"/>
        <w:gridCol w:w="8351"/>
      </w:tblGrid>
      <w:tr>
        <w:trPr>
          <w:trHeight w:val="30" w:hRule="atLeast"/>
        </w:trPr>
        <w:tc>
          <w:tcPr>
            <w:tcW w:w="39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</w:t>
            </w:r>
          </w:p>
        </w:tc>
        <w:tc>
          <w:tcPr>
            <w:tcW w:w="4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398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(miejscowość, data)</w:t>
            </w:r>
          </w:p>
        </w:tc>
        <w:tc>
          <w:tcPr>
            <w:tcW w:w="4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kierownika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VI. INFORMACJE I SPOSTRZEŻENIA WYCHOWAWCY WYPOCZYNKU DOTYCZĄCE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UCZESTNIKA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CellSpacing w:w="0" w:type="auto"/>
        <w:tblBorders>
          <w:top w:val="none"/>
          <w:left w:val="none"/>
          <w:bottom w:val="single" w:color="000000" w:sz="8"/>
          <w:right w:val="none"/>
          <w:insideH w:val="none"/>
          <w:insideV w:val="none"/>
        </w:tblBorders>
      </w:tblPr>
      <w:tblGrid>
        <w:gridCol w:w="3989"/>
        <w:gridCol w:w="44"/>
        <w:gridCol w:w="8351"/>
      </w:tblGrid>
      <w:tr>
        <w:trPr>
          <w:trHeight w:val="30" w:hRule="atLeast"/>
        </w:trPr>
        <w:tc>
          <w:tcPr>
            <w:tcW w:w="398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</w:t>
            </w:r>
          </w:p>
        </w:tc>
        <w:tc>
          <w:tcPr>
            <w:tcW w:w="44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3989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(miejscowość, data)</w:t>
            </w:r>
          </w:p>
        </w:tc>
        <w:tc>
          <w:tcPr>
            <w:tcW w:w="44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351" w:type="dxa"/>
            <w:tcBorders>
              <w:bottom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wychowawcy wypoczynku)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Właściwe zaznaczyć znakiem „X”.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 przypadku wypoczynku o charakterze wędrownym.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3)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 przypadku uczestnika niepełnoletniego.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7 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PROGRAM KURSU NA KIEROWNIKA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68"/>
        <w:gridCol w:w="9077"/>
        <w:gridCol w:w="1076"/>
        <w:gridCol w:w="2103"/>
      </w:tblGrid>
      <w:tr>
        <w:trPr>
          <w:trHeight w:val="720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Temat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godzin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Formy realizacji</w:t>
            </w:r>
          </w:p>
        </w:tc>
      </w:tr>
      <w:tr>
        <w:trPr>
          <w:trHeight w:val="720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Planowanie pracy wychowawczej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 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80" w:hRule="atLeast"/>
        </w:trPr>
        <w:tc>
          <w:tcPr>
            <w:tcW w:w="568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Organizacja wypoczynku dzieci i młodzieży:</w:t>
            </w:r>
          </w:p>
        </w:tc>
      </w:tr>
      <w:tr>
        <w:trPr>
          <w:trHeight w:val="163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podział na grupy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wybór samorządu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rada kolonii - obozu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rozkład dnia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rada wychowawców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 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330" w:hRule="atLeast"/>
        </w:trPr>
        <w:tc>
          <w:tcPr>
            <w:tcW w:w="568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Bezpieczeństwo życia i zdrowia uczestników wypoczynku, w tym obowiązujące przepisy w zakresie:</w:t>
            </w:r>
          </w:p>
        </w:tc>
      </w:tr>
      <w:tr>
        <w:trPr>
          <w:trHeight w:val="423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zdrowia i higieny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przejazdu na miejsce wypoczynku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trwania wypoczynku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przeciwpożarowym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korzystania z obszarów wodnych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poruszania się po drogach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7) wycieczek i turystyki kwalifikowanej (pieszych, rowerowych,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autokarowych, górskich, spływów kajakowych)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8) norm żywienia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9) zasad obsługi urządzeń elektrycznych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10) zasad postępowania w przypadku czynów karalnych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popełnianych przez nieletnich oraz wykroczeń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przestępstw popełnianych przez opiekunów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 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1170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11) pierwszej pomocy z wykorzystaniem sprzętu do ćwiczeń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udzielania pierwszej pomocy, w tym zestawu do podstawowych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zabiegów resuscytacyjnych (m.in. fantom, defibrylator)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 praktyczne</w:t>
            </w:r>
          </w:p>
        </w:tc>
      </w:tr>
      <w:tr>
        <w:trPr>
          <w:trHeight w:val="85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Organizacja pracy kierownika wypoczynku z kadrą wypoczynku oraz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 pracownikami administracyjnymi, elementy zarządzania kryzysowego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 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103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907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Prowadzenie dokumentacji wypoczynku (przepisy obowiązujące)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2103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318"/>
        <w:gridCol w:w="3298"/>
        <w:gridCol w:w="1287"/>
        <w:gridCol w:w="7921"/>
      </w:tblGrid>
      <w:tr>
        <w:trPr>
          <w:trHeight w:val="480" w:hRule="atLeast"/>
        </w:trPr>
        <w:tc>
          <w:tcPr>
            <w:tcW w:w="318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</w:t>
            </w:r>
          </w:p>
        </w:tc>
        <w:tc>
          <w:tcPr>
            <w:tcW w:w="329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Razem</w:t>
            </w:r>
          </w:p>
        </w:tc>
        <w:tc>
          <w:tcPr>
            <w:tcW w:w="12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10</w:t>
            </w:r>
          </w:p>
        </w:tc>
        <w:tc>
          <w:tcPr>
            <w:tcW w:w="79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66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3298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tym:</w:t>
            </w:r>
          </w:p>
        </w:tc>
        <w:tc>
          <w:tcPr>
            <w:tcW w:w="12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</w:t>
            </w:r>
          </w:p>
        </w:tc>
        <w:tc>
          <w:tcPr>
            <w:tcW w:w="79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 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5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12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79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</w:tc>
      </w:tr>
      <w:tr>
        <w:trPr>
          <w:trHeight w:val="4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12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792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 praktyczne</w:t>
            </w:r>
          </w:p>
        </w:tc>
      </w:tr>
      <w:tr>
        <w:trPr>
          <w:trHeight w:val="48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Egzamin sprawdzający wiedzę i umiejętności zdobyte podczas kursu</w:t>
            </w:r>
          </w:p>
        </w:tc>
      </w:tr>
    </w:tbl>
    <w:p>
      <w:pPr>
        <w:spacing w:after="0"/>
        <w:ind w:left="0"/>
        <w:jc w:val="left"/>
        <w:textAlignment w:val="auto"/>
      </w:pP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8 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PROGRAM KURSU NA WYCHOWAWCĘ WYPOCZYNKU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68"/>
        <w:gridCol w:w="9451"/>
        <w:gridCol w:w="1076"/>
        <w:gridCol w:w="1697"/>
      </w:tblGrid>
      <w:tr>
        <w:trPr>
          <w:trHeight w:val="67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Lp.</w:t>
            </w:r>
          </w:p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Temat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Liczba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godzin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Formy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realizacji</w:t>
            </w:r>
          </w:p>
        </w:tc>
      </w:tr>
      <w:tr>
        <w:trPr>
          <w:trHeight w:val="1410" w:hRule="atLeast"/>
        </w:trPr>
        <w:tc>
          <w:tcPr>
            <w:tcW w:w="568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Organizacja wypoczynku dzieci i młodzieży: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koordynacyjna rola władz oświatowych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obowiązujące przepisy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</w:tc>
      </w:tr>
      <w:tr>
        <w:trPr>
          <w:trHeight w:val="159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elementy psychologii rozwojowej i wychowawczej z uwzględnieniem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potrzeb dzieci ze specjalnymi potrzebami edukacyjnymi, w tym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wynikającymi z niepełnosprawności, niedostosowania społecznego 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zagrożenia niedostosowaniem społecznym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1980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Organizacja zajęć w czasie trwania wypoczynku: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rada wychowawców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grupa jako zespół wychowawczy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organizacja i rozkład dnia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regulamin uczestnika wypoczynku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Planowanie pracy opiekuńczej, wychowawczej i edukacyjnej: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opracowanie planu wychowawczego grupy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dokumentacja wychowawcy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obowiązki wychowawcy grupy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metody i formy realizacji planów wychowawczych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5" w:hRule="atLeast"/>
        </w:trPr>
        <w:tc>
          <w:tcPr>
            <w:tcW w:w="568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945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Ruch i rekreacja: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cele i zadania zajęć wychowania fizycznego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metody nauki technik pływania</w:t>
            </w:r>
          </w:p>
        </w:tc>
        <w:tc>
          <w:tcPr>
            <w:tcW w:w="1076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247"/>
        <w:gridCol w:w="10601"/>
        <w:gridCol w:w="247"/>
        <w:gridCol w:w="1697"/>
      </w:tblGrid>
      <w:tr>
        <w:trPr>
          <w:trHeight w:val="45" w:hRule="atLeast"/>
        </w:trPr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1060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gry i zabawy ruchowe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gry zespołowe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sport, olimpiady sportowe, lekkoatletyka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organizacja zajęć dla dzieci ze specjalnymi potrzebami edukacyjnymi,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tym wynikającymi z niepełnosprawności, niedostosowania społecznego i zagrożenia niedostosowaniem społecznym</w:t>
            </w:r>
          </w:p>
        </w:tc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2115" w:hRule="atLeast"/>
        </w:trPr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1060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Turystyka i krajoznawstwo: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cele i zadania turystyki i krajoznawstwa w pracy wychowawczej w trakcie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wypoczynku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organizacja wycieczek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organizacja biwaków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gry terenowe</w:t>
            </w:r>
          </w:p>
        </w:tc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3450" w:hRule="atLeast"/>
        </w:trPr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</w:t>
            </w:r>
          </w:p>
        </w:tc>
        <w:tc>
          <w:tcPr>
            <w:tcW w:w="1060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 kulturalno-oświatowe: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cele i zadania zajęć kulturalno-oświatowych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organizacja zajęć kulturalno-oświatowych, z uwzględnieniem wartości</w:t>
            </w:r>
          </w:p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historycznych i literackich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elementy kulturalne i wychowanie w rozkładzie dnia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prowadzenie kroniki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organizacja uroczystości, imprez, wieczornic, ognisk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6) gry i zabawy świetlicowe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7) konkursy, wystawy, dyskusje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8) śpiew, muzyka, plastyka itp.</w:t>
            </w:r>
          </w:p>
        </w:tc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2115" w:hRule="atLeast"/>
        </w:trPr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7</w:t>
            </w:r>
          </w:p>
        </w:tc>
        <w:tc>
          <w:tcPr>
            <w:tcW w:w="1060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 praktyczno-techniczne: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cele i zadania zajęć praktyczno-technicznych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formy i rodzaje zajęć praktyczno-technicznych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prace dekoracyjne i zdobnicze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indywidualne zainteresowania uczestników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rozwój zainteresowań uczestników</w:t>
            </w:r>
          </w:p>
        </w:tc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2640" w:hRule="atLeast"/>
        </w:trPr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8</w:t>
            </w:r>
          </w:p>
        </w:tc>
        <w:tc>
          <w:tcPr>
            <w:tcW w:w="10601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Prace społecznie użyteczne: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cele i zadania prac społecznie użytecznych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wychowawcze znaczenie prac społecznie użytecznych, wolontariat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prace w zakresie samoobsługi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4) prace na rzecz miejsca wypoczynku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5) prace na rzecz środowiska</w:t>
            </w:r>
          </w:p>
        </w:tc>
        <w:tc>
          <w:tcPr>
            <w:tcW w:w="24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</w:t>
            </w:r>
          </w:p>
        </w:tc>
        <w:tc>
          <w:tcPr>
            <w:tcW w:w="169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440"/>
        <w:gridCol w:w="10187"/>
        <w:gridCol w:w="440"/>
        <w:gridCol w:w="1725"/>
      </w:tblGrid>
      <w:tr>
        <w:trPr>
          <w:trHeight w:val="45" w:hRule="atLeast"/>
        </w:trPr>
        <w:tc>
          <w:tcPr>
            <w:tcW w:w="440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9</w:t>
            </w:r>
          </w:p>
        </w:tc>
        <w:tc>
          <w:tcPr>
            <w:tcW w:w="101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Bezpieczeństwo życia i zdrowia uczestników wypoczynku: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1) przepisy dotyczące bezpieczeństwa, w tym zasady postępowania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przypadku czynów karalnych popełnianych przez nieletnich oraz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wykroczeń i przestępstw popełnianych przez opiekunów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2) przepisy dotyczące zdrowia i higieny w miejscu wypoczynku</w:t>
            </w:r>
          </w:p>
        </w:tc>
        <w:tc>
          <w:tcPr>
            <w:tcW w:w="44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7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105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101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3) pierwsza pomoc z wykorzystaniem sprzętu do ćwiczeń udzielania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pierwszej pomocy, w tym zestawu do podstawowych zabiegów</w:t>
            </w:r>
          </w:p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resuscytacyjnych (m.in. fantom, defibrylator)</w:t>
            </w:r>
          </w:p>
        </w:tc>
        <w:tc>
          <w:tcPr>
            <w:tcW w:w="44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4</w:t>
            </w:r>
          </w:p>
        </w:tc>
        <w:tc>
          <w:tcPr>
            <w:tcW w:w="17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35" w:hRule="atLeast"/>
        </w:trPr>
        <w:tc>
          <w:tcPr>
            <w:tcW w:w="440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10</w:t>
            </w:r>
          </w:p>
        </w:tc>
        <w:tc>
          <w:tcPr>
            <w:tcW w:w="10187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Razem</w:t>
            </w:r>
          </w:p>
        </w:tc>
        <w:tc>
          <w:tcPr>
            <w:tcW w:w="44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36</w:t>
            </w:r>
          </w:p>
        </w:tc>
        <w:tc>
          <w:tcPr>
            <w:tcW w:w="17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10187" w:type="dxa"/>
            <w:vMerge w:val="restart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both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 tym:</w:t>
            </w:r>
          </w:p>
        </w:tc>
        <w:tc>
          <w:tcPr>
            <w:tcW w:w="44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25</w:t>
            </w:r>
          </w:p>
        </w:tc>
        <w:tc>
          <w:tcPr>
            <w:tcW w:w="17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i 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3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440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3</w:t>
            </w:r>
          </w:p>
        </w:tc>
        <w:tc>
          <w:tcPr>
            <w:tcW w:w="1725" w:type="dxa"/>
            <w:tcBorders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wykład</w:t>
            </w:r>
          </w:p>
        </w:tc>
      </w:tr>
      <w:tr>
        <w:trPr>
          <w:trHeight w:val="555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440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8</w:t>
            </w:r>
          </w:p>
        </w:tc>
        <w:tc>
          <w:tcPr>
            <w:tcW w:w="1725" w:type="dxa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zajęcia</w:t>
            </w:r>
          </w:p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praktyczne</w:t>
            </w:r>
          </w:p>
        </w:tc>
      </w:tr>
      <w:tr>
        <w:trPr>
          <w:trHeight w:val="480" w:hRule="atLeast"/>
        </w:trPr>
        <w:tc>
          <w:tcPr>
            <w:tcW w:w="0" w:type="auto"/>
            <w:vMerge/>
            <w:tcBorders>
              <w:top w:val="nil"/>
              <w:bottom w:val="single" w:color="000000" w:sz="8"/>
              <w:right w:val="single" w:color="000000" w:sz="8"/>
            </w:tcBorders>
          </w:tcPr>
          <w:p/>
        </w:tc>
        <w:tc>
          <w:tcPr>
            <w:tcW w:w="0" w:type="auto"/>
            <w:gridSpan w:val="3"/>
            <w:tcBorders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left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Egzamin sprawdzający wiedzę i umiejętności zdobyte podczas kursu</w:t>
            </w:r>
          </w:p>
        </w:tc>
      </w:tr>
    </w:tbl>
    <w:p>
      <w:pPr>
        <w:spacing w:after="0"/>
        <w:ind w:left="0"/>
        <w:jc w:val="left"/>
        <w:textAlignment w:val="auto"/>
      </w:pP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9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(oznaczenie organizatora kursu)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ZAŚWIADCZENIE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o ukończeniu kursu na kierownika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Zaświadcza się, że Pan(i) 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(imię/imiona i nazwisko)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urodzony(-na) 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(dd-mm-rrrr)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ukończył(a) kurs 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(nazwa kursu)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wymiarze ............... godzin w okresie od dnia ............................................... do dnia 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prowadzony przez 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 ,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(nazwa i adres/siedziba organizatora kursu)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zakończony egzaminem sprawdzającym w dniu ...................................................................................................... 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Numer zgody na organizację kursu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wydanej przez 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dniu 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Zaświadczenie wydano na podstawie art. 92r ust. 2 ustawy z dnia 7 września 1991 r. o systemie oświaty (Dz. U.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 2015 r. poz. 2156, z późn. zm.).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Nr ........./20....... r.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5729"/>
        <w:gridCol w:w="40"/>
        <w:gridCol w:w="8806"/>
      </w:tblGrid>
      <w:tr>
        <w:trPr>
          <w:trHeight w:val="30" w:hRule="atLeast"/>
        </w:trPr>
        <w:tc>
          <w:tcPr>
            <w:tcW w:w="572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8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572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(miejscowość, data)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806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osoby reprezentującej organizatora kursu)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Wypełnić w przypadku kursu organizowanego przez osoby prawne, osoby fizyczne oraz instytucje rynku pracy, o których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mowa w art. 6 ustawy z dnia 20 kwietnia 2004 r. o promocji zatrudnienia i instytucjach rynku pracy (Dz. U. z 2015 r.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poz. 149, z późn. zm.).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Numer zaświadczenia wydanego przez organizatora kursu.</w:t>
      </w:r>
    </w:p>
    <w:p>
      <w:pPr>
        <w:spacing w:before="80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 xml:space="preserve">ZAŁĄCZNIK Nr 10 </w:t>
      </w:r>
    </w:p>
    <w:p>
      <w:pPr>
        <w:spacing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WZÓR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(oznaczenie organizatora kursu)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ZAŚWIADCZENIE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/>
          <w:i w:val="false"/>
          <w:color w:val="000000"/>
          <w:sz w:val="28"/>
          <w:lang w:val="pl-Pl"/>
        </w:rPr>
        <w:t>o ukończeniu kursu na wychowawcę wypoczynku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Zaświadcza się, że Pan(i) 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(imię/imiona i nazwisko)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urodzony(-na) 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(dd-mm-rrrr)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ukończył(a) kurs 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(nazwa kursu)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wymiarze ............... godzin w okresie od dnia ........................................... do dnia 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prowadzony przez 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................................................................................................................................................................................... ,</w:t>
      </w:r>
    </w:p>
    <w:p>
      <w:pPr>
        <w:spacing w:before="25" w:after="0"/>
        <w:ind w:left="0"/>
        <w:jc w:val="center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(nazwa i adres/siedziba organizatora kursu)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zakończony egzaminem sprawdzającym w dniu 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Numer zgody na organizację kursu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wydanej przez 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w dniu .........................................................................................................................................................................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Zaświadczenie wydano na podstawie art. 92r ust. 2 ustawy z dnia 7 września 1991 r. o systemie oświaty (Dz. U.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z 2015 r. poz. 2156, z późn. zm.).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Nr .........../20.......... r. </w:t>
      </w: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102"/>
        <w:gridCol w:w="40"/>
        <w:gridCol w:w="8619"/>
      </w:tblGrid>
      <w:tr>
        <w:trPr>
          <w:trHeight w:val="3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6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............................................................................................</w:t>
            </w:r>
          </w:p>
        </w:tc>
      </w:tr>
      <w:tr>
        <w:trPr>
          <w:trHeight w:val="30" w:hRule="atLeast"/>
        </w:trPr>
        <w:tc>
          <w:tcPr>
            <w:tcW w:w="6102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(miejscowość, data)</w:t>
            </w:r>
          </w:p>
        </w:tc>
        <w:tc>
          <w:tcPr>
            <w:tcW w:w="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8619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5" w:after="0"/>
              <w:ind w:left="0"/>
              <w:jc w:val="center"/>
              <w:textAlignment w:val="auto"/>
            </w:pPr>
            <w:r>
              <w:rPr>
                <w:rFonts w:ascii="Times New Roman"/>
                <w:b w:val="false"/>
                <w:i w:val="false"/>
                <w:color w:val="000000"/>
                <w:sz w:val="28"/>
                <w:lang w:val="pl-Pl"/>
              </w:rPr>
              <w:t>(podpis osoby reprezentującej organizatora kursu)</w:t>
            </w:r>
          </w:p>
        </w:tc>
      </w:tr>
    </w:tbl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_______________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Wypełnić w przypadku kursu organizowanego przez osoby prawne, osoby fizyczne oraz instytucje rynku pracy, o których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mowa w art. 6 ustawy z dnia 20 kwietnia 2004 r. o promocji zatrudnienia i instytucjach rynku pracy (Dz. U. z 2015 r.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lang w:val="pl-Pl"/>
        </w:rPr>
        <w:t>poz. 149, z późn. zm.).</w:t>
      </w:r>
    </w:p>
    <w:p>
      <w:pPr>
        <w:spacing w:before="25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2)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Numer zaświadczenia wydanego przez organizatora kursu.</w:t>
      </w:r>
    </w:p>
    <w:p>
      <w:pPr>
        <w:spacing w:before="250"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1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Minister Edukacji Narodowej kieruje działem administracji rządowej - oświata i wychowanie, na podstawie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§ 1 ust. 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rozporządzenia Prezesa Rady Ministrów z dnia 17 listopada 2015 r. w sprawie szczegółowego zakresu działania Ministra Edukacji Narodowej (Dz. U. poz. 1903).</w:t>
      </w:r>
    </w:p>
    <w:p>
      <w:pPr>
        <w:spacing w:after="0"/>
        <w:ind w:left="0"/>
        <w:jc w:val="left"/>
        <w:textAlignment w:val="auto"/>
      </w:pPr>
      <w:r>
        <w:rPr>
          <w:rFonts w:ascii="Times New Roman"/>
          <w:b w:val="false"/>
          <w:i w:val="false"/>
          <w:color w:val="000000"/>
          <w:sz w:val="28"/>
          <w:vertAlign w:val="superscript"/>
          <w:lang w:val="pl-Pl"/>
        </w:rPr>
        <w:t>2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Niniejsze rozporządzenie było poprzedzone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rozporządzeniem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Ministra Edukacji Narodowej z dnia 21 stycznia 1997 r. w sprawie warunków, jakie muszą spełniać organizatorzy wypoczynku dla dzieci i młodzieży szkolnej, a także zasad jego organizowania i nadzorowania (Dz. U. poz. 67 i 102, z 2009 r. poz. 1696 oraz z 2015 r. poz. 109), które utraciło moc z dniem 1 kwietnia 2016 r. w związku z wejściem w życie </w:t>
      </w:r>
      <w:r>
        <w:rPr>
          <w:rFonts w:ascii="Times New Roman"/>
          <w:b w:val="false"/>
          <w:i w:val="false"/>
          <w:color w:val="1b1b1b"/>
          <w:sz w:val="28"/>
          <w:lang w:val="pl-Pl"/>
        </w:rPr>
        <w:t>ustawy</w:t>
      </w:r>
      <w:r>
        <w:rPr>
          <w:rFonts w:ascii="Times New Roman"/>
          <w:b w:val="false"/>
          <w:i w:val="false"/>
          <w:color w:val="000000"/>
          <w:sz w:val="28"/>
          <w:lang w:val="pl-Pl"/>
        </w:rPr>
        <w:t xml:space="preserve"> z dnia 11 września 2015 r. o zmianie ustawy o systemie oświaty oraz ustawy o Krajowym Rejestrze Karnym (Dz. U. poz. 1629).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multiLevelType w:val="multilevel"/>
    <w:lvl w:ilvl="0">
      <w:start w:val="1"/>
      <w:numFmt w:val="none"/>
      <w:lvlText w:val=""/>
      <w:lvlJc w:val="left"/>
      <w:pPr>
        <w:ind w:left="0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="Times New Roman" w:hAnsi="Times New Roman" w:eastAsia="Times New Roman" w:cs="Times New Roman" w:asciiTheme="minorHAnsi" w:hAnsiTheme="minorHAnsi" w:eastAsiaTheme="minorHAnsi" w:cstheme="minorBidi"/>
        <w:sz w:val="28"/>
        <w:szCs w:val="22"/>
        <w:lang w:val="pl-Pl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  <w:sz w:val="28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Style">
    <w:name w:val="HeaderStyle"/>
    <w:pPr>
      <w:spacing w:line="240" w:lineRule="auto"/>
      <w:jc w:val="center"/>
    </w:pPr>
    <w:rPr>
      <w:rFonts w:ascii="Times New Roman" w:hAnsi="Times New Roman" w:eastAsia="Times New Roman" w:cs="Times New Roman"/>
      <w:b/>
      <w:color w:val="000000" w:themeColor="text1"/>
      <w:sz w:val="28"/>
    </w:rPr>
  </w:style>
  <w:style w:type="paragraph" w:styleId="TitleStyle">
    <w:name w:val="TitleStyle"/>
    <w:pPr>
      <w:spacing w:line="240" w:lineRule="auto"/>
      <w:jc w:val="left"/>
    </w:pPr>
    <w:rPr>
      <w:rFonts w:ascii="Times New Roman" w:hAnsi="Times New Roman" w:eastAsia="Times New Roman" w:cs="Times New Roman"/>
      <w:b/>
      <w:color w:val="000000" w:themeColor="text1"/>
      <w:sz w:val="28"/>
    </w:rPr>
  </w:style>
  <w:style w:type="paragraph" w:styleId="TitleCenterStyle">
    <w:name w:val="TitleCenterStyle"/>
    <w:pPr>
      <w:spacing w:line="240" w:lineRule="auto"/>
      <w:jc w:val="center"/>
    </w:pPr>
    <w:rPr>
      <w:rFonts w:ascii="Times New Roman" w:hAnsi="Times New Roman" w:eastAsia="Times New Roman" w:cs="Times New Roman"/>
      <w:b/>
      <w:color w:val="000000" w:themeColor="text1"/>
      <w:sz w:val="28"/>
    </w:rPr>
  </w:style>
  <w:style w:type="paragraph" w:styleId="NormalStyle">
    <w:name w:val="NormalStyle"/>
    <w:pPr>
      <w:spacing w:after="0" w:line="240" w:lineRule="auto"/>
      <w:jc w:val="left"/>
    </w:pPr>
    <w:rPr>
      <w:rFonts w:ascii="Times New Roman" w:hAnsi="Times New Roman" w:eastAsia="Times New Roman" w:cs="Times New Roman"/>
      <w:color w:val="000000" w:themeColor="text1"/>
      <w:sz w:val="28"/>
    </w:rPr>
  </w:style>
  <w:style w:type="paragraph" w:styleId="NormalSpacingStyle">
    <w:name w:val="NormalSpacingStyle"/>
    <w:pPr>
      <w:spacing w:line="240" w:lineRule="auto"/>
      <w:jc w:val="left"/>
    </w:pPr>
    <w:rPr>
      <w:rFonts w:ascii="Times New Roman" w:hAnsi="Times New Roman" w:eastAsia="Times New Roman" w:cs="Times New Roman"/>
      <w:color w:val="000000" w:themeColor="text1"/>
      <w:sz w:val="28"/>
    </w:rPr>
  </w:style>
  <w:style w:type="paragraph" w:styleId="BoldStyle">
    <w:name w:val="BoldStyle"/>
    <w:pPr>
      <w:spacing w:after="0" w:line="240" w:lineRule="auto"/>
      <w:jc w:val="left"/>
    </w:pPr>
    <w:rPr>
      <w:rFonts w:ascii="Times New Roman" w:hAnsi="Times New Roman" w:eastAsia="Times New Roman" w:cs="Times New Roman"/>
      <w:b/>
      <w:color w:val="000000" w:themeColor="text1"/>
      <w:sz w:val="28"/>
    </w:rPr>
  </w:style>
  <w:style w:type="paragraph" w:styleId="DocDefaults">
    <w:name w:val="DocDefaults"/>
    <w:pPr>
      <w:spacing w:after="200" w:line="276" w:lineRule="auto"/>
    </w:pPr>
    <w:rPr>
      <w:rFonts w:ascii="Times New Roman" w:hAnsi="Times New Roman" w:eastAsia="Times New Roman" w:cs="Times New Roman" w:asciiTheme="minorHAnsi" w:hAnsiTheme="minorHAnsi" w:eastAsiaTheme="minorHAnsi" w:cstheme="minorBidi"/>
      <w:sz w:val="28"/>
      <w:szCs w:val="22"/>
      <w:lang w:val="pl-Pl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